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4DB48" w14:textId="77777777" w:rsidR="005608C8" w:rsidRPr="00BD01B5" w:rsidRDefault="005608C8" w:rsidP="005608C8">
      <w:pPr>
        <w:jc w:val="center"/>
      </w:pPr>
      <w:r w:rsidRPr="00BD01B5">
        <w:rPr>
          <w:b/>
        </w:rPr>
        <w:t>Electronic supplementary information (ESI)</w:t>
      </w:r>
    </w:p>
    <w:p w14:paraId="20FD04D7" w14:textId="77777777" w:rsidR="005608C8" w:rsidRPr="00BD01B5" w:rsidRDefault="005608C8" w:rsidP="005608C8">
      <w:pPr>
        <w:jc w:val="center"/>
      </w:pPr>
      <w:r w:rsidRPr="00BD01B5">
        <w:t>for</w:t>
      </w:r>
    </w:p>
    <w:p w14:paraId="01AD4ED1" w14:textId="77777777" w:rsidR="005608C8" w:rsidRPr="00BD01B5" w:rsidRDefault="005608C8" w:rsidP="005608C8">
      <w:pPr>
        <w:jc w:val="center"/>
        <w:rPr>
          <w:rFonts w:ascii="Times New Roman" w:hAnsi="Times New Roman" w:cs="Times New Roman"/>
          <w:sz w:val="24"/>
        </w:rPr>
      </w:pPr>
      <w:r w:rsidRPr="00BD01B5">
        <w:rPr>
          <w:rFonts w:ascii="Times New Roman" w:hAnsi="Times New Roman" w:cs="Times New Roman"/>
          <w:sz w:val="24"/>
        </w:rPr>
        <w:t xml:space="preserve">Six-dimensional intermolecular potential energy surface and vibrational states </w:t>
      </w:r>
    </w:p>
    <w:p w14:paraId="44AA4C25" w14:textId="594FAF54" w:rsidR="005608C8" w:rsidRPr="00BD01B5" w:rsidRDefault="005608C8" w:rsidP="005608C8">
      <w:pPr>
        <w:jc w:val="center"/>
        <w:rPr>
          <w:rFonts w:ascii="Times New Roman" w:hAnsi="Times New Roman" w:cs="Times New Roman"/>
        </w:rPr>
      </w:pPr>
      <w:r w:rsidRPr="00BD01B5">
        <w:rPr>
          <w:rFonts w:ascii="Times New Roman" w:hAnsi="Times New Roman" w:cs="Times New Roman"/>
          <w:sz w:val="24"/>
        </w:rPr>
        <w:t xml:space="preserve">of the benzene-methane </w:t>
      </w:r>
      <w:proofErr w:type="spellStart"/>
      <w:r w:rsidRPr="00BD01B5">
        <w:rPr>
          <w:rFonts w:ascii="Times New Roman" w:hAnsi="Times New Roman" w:cs="Times New Roman"/>
          <w:sz w:val="24"/>
        </w:rPr>
        <w:t>vdW</w:t>
      </w:r>
      <w:proofErr w:type="spellEnd"/>
      <w:r w:rsidRPr="00BD01B5">
        <w:rPr>
          <w:rFonts w:ascii="Times New Roman" w:hAnsi="Times New Roman" w:cs="Times New Roman"/>
          <w:sz w:val="24"/>
        </w:rPr>
        <w:t xml:space="preserve"> complex</w:t>
      </w:r>
    </w:p>
    <w:p w14:paraId="04B497A5" w14:textId="5149B4E9" w:rsidR="005608C8" w:rsidRPr="00BD01B5" w:rsidRDefault="005608C8" w:rsidP="005608C8">
      <w:pPr>
        <w:jc w:val="center"/>
        <w:rPr>
          <w:lang w:eastAsia="ja-JP"/>
        </w:rPr>
      </w:pPr>
      <w:r w:rsidRPr="00BD01B5">
        <w:t>Physical Chemistry Chemical Physics (PCCP)</w:t>
      </w:r>
    </w:p>
    <w:p w14:paraId="7983AADC" w14:textId="0675274C" w:rsidR="009A33E2" w:rsidRPr="00BD01B5" w:rsidRDefault="006B76C7">
      <w:pPr>
        <w:jc w:val="center"/>
        <w:rPr>
          <w:rFonts w:ascii="Times New Roman" w:hAnsi="Times New Roman" w:cs="Times New Roman"/>
          <w:lang w:eastAsia="ja-JP"/>
        </w:rPr>
      </w:pPr>
      <w:r w:rsidRPr="00BD01B5">
        <w:rPr>
          <w:rFonts w:ascii="Times New Roman" w:hAnsi="Times New Roman" w:cs="Times New Roman"/>
          <w:lang w:eastAsia="ja-JP"/>
        </w:rPr>
        <w:t>Toru Sasaki, Masaaki Nakamura, Yasuhiro Ohshima</w:t>
      </w:r>
    </w:p>
    <w:p w14:paraId="037B61D8" w14:textId="482EE67E" w:rsidR="00AE628D" w:rsidRPr="00BD01B5" w:rsidRDefault="00AE628D" w:rsidP="00AE628D">
      <w:pPr>
        <w:jc w:val="center"/>
        <w:rPr>
          <w:rFonts w:ascii="Times New Roman" w:hAnsi="Times New Roman" w:cs="Times New Roman"/>
          <w:lang w:eastAsia="ja-JP"/>
        </w:rPr>
      </w:pPr>
      <w:r w:rsidRPr="00BD01B5">
        <w:rPr>
          <w:rFonts w:ascii="Times New Roman" w:hAnsi="Times New Roman" w:cs="Times New Roman"/>
          <w:i/>
          <w:iCs/>
          <w:lang w:eastAsia="ja-JP"/>
        </w:rPr>
        <w:t>The Department of Chemistry, School of Science, Institute of Science Tokyo</w:t>
      </w:r>
      <w:r w:rsidRPr="00BD01B5">
        <w:rPr>
          <w:rFonts w:ascii="Times New Roman" w:hAnsi="Times New Roman" w:cs="Times New Roman" w:hint="eastAsia"/>
          <w:lang w:eastAsia="ja-JP"/>
        </w:rPr>
        <w:t>,</w:t>
      </w:r>
      <w:r w:rsidRPr="00BD01B5">
        <w:rPr>
          <w:rFonts w:ascii="Times New Roman" w:hAnsi="Times New Roman" w:cs="Times New Roman"/>
          <w:lang w:eastAsia="ja-JP"/>
        </w:rPr>
        <w:t xml:space="preserve"> </w:t>
      </w:r>
      <w:r w:rsidRPr="00BD01B5">
        <w:rPr>
          <w:rFonts w:ascii="Times New Roman" w:hAnsi="Times New Roman" w:cs="Times New Roman"/>
          <w:i/>
          <w:iCs/>
          <w:lang w:eastAsia="ja-JP"/>
        </w:rPr>
        <w:t>JAPAN</w:t>
      </w:r>
    </w:p>
    <w:p w14:paraId="3F62443B" w14:textId="4A4D4651" w:rsidR="00AE628D" w:rsidRPr="00BD01B5" w:rsidRDefault="00AE628D" w:rsidP="00AE628D">
      <w:pPr>
        <w:jc w:val="center"/>
        <w:rPr>
          <w:rFonts w:ascii="Times New Roman" w:hAnsi="Times New Roman" w:cs="Times New Roman"/>
          <w:lang w:eastAsia="ja-JP"/>
        </w:rPr>
      </w:pPr>
      <w:r w:rsidRPr="00BD01B5">
        <w:rPr>
          <w:rFonts w:ascii="Times New Roman" w:hAnsi="Times New Roman" w:cs="Times New Roman"/>
          <w:lang w:eastAsia="ja-JP"/>
        </w:rPr>
        <w:t>E-mail: ohshima@chem.sci.isct.ac.j</w:t>
      </w:r>
      <w:r w:rsidRPr="00BD01B5">
        <w:rPr>
          <w:rFonts w:ascii="Times New Roman" w:hAnsi="Times New Roman" w:cs="Times New Roman" w:hint="eastAsia"/>
          <w:lang w:eastAsia="ja-JP"/>
        </w:rPr>
        <w:t>p</w:t>
      </w:r>
    </w:p>
    <w:p w14:paraId="40DBCAEC" w14:textId="34FCEC47" w:rsidR="009A33E2" w:rsidRPr="00BD01B5" w:rsidRDefault="009A33E2">
      <w:pPr>
        <w:rPr>
          <w:rFonts w:ascii="Times New Roman" w:hAnsi="Times New Roman" w:cs="Times New Roman"/>
          <w:lang w:eastAsia="ja-JP"/>
        </w:rPr>
      </w:pPr>
    </w:p>
    <w:p w14:paraId="66012E8A" w14:textId="566360AA" w:rsidR="00A97C4A" w:rsidRPr="00BD01B5" w:rsidRDefault="00A97C4A">
      <w:pPr>
        <w:rPr>
          <w:rFonts w:ascii="Times New Roman" w:hAnsi="Times New Roman" w:cs="Times New Roman"/>
          <w:lang w:eastAsia="ja-JP"/>
        </w:rPr>
      </w:pPr>
    </w:p>
    <w:p w14:paraId="3D802F40" w14:textId="77777777" w:rsidR="00A97C4A" w:rsidRPr="00BD01B5" w:rsidRDefault="00A97C4A">
      <w:pPr>
        <w:rPr>
          <w:rFonts w:ascii="Times New Roman" w:hAnsi="Times New Roman" w:cs="Times New Roman"/>
          <w:lang w:eastAsia="ja-JP"/>
        </w:rPr>
      </w:pPr>
    </w:p>
    <w:p w14:paraId="2B244E3B" w14:textId="77777777" w:rsidR="00881C9A" w:rsidRPr="00BD01B5" w:rsidRDefault="00881C9A" w:rsidP="00881C9A">
      <w:pPr>
        <w:rPr>
          <w:rFonts w:ascii="Times New Roman" w:hAnsi="Times New Roman" w:cs="Times New Roman"/>
          <w:b/>
          <w:sz w:val="26"/>
        </w:rPr>
      </w:pPr>
      <w:r w:rsidRPr="00BD01B5">
        <w:rPr>
          <w:rFonts w:ascii="Times New Roman" w:hAnsi="Times New Roman" w:cs="Times New Roman"/>
          <w:b/>
          <w:sz w:val="26"/>
        </w:rPr>
        <w:t>S</w:t>
      </w:r>
      <w:r w:rsidRPr="00BD01B5">
        <w:rPr>
          <w:rFonts w:ascii="Times New Roman" w:hAnsi="Times New Roman" w:cs="Times New Roman" w:hint="eastAsia"/>
          <w:b/>
          <w:sz w:val="26"/>
          <w:lang w:eastAsia="ja-JP"/>
        </w:rPr>
        <w:t>1</w:t>
      </w:r>
      <w:r w:rsidRPr="00BD01B5">
        <w:rPr>
          <w:rFonts w:ascii="Times New Roman" w:hAnsi="Times New Roman" w:cs="Times New Roman"/>
          <w:b/>
          <w:sz w:val="26"/>
        </w:rPr>
        <w:t>. Optimized geometries and XYZ files</w:t>
      </w:r>
    </w:p>
    <w:p w14:paraId="3A9953D1" w14:textId="224F479D" w:rsidR="00881C9A" w:rsidRPr="00BD01B5" w:rsidRDefault="00DD6591" w:rsidP="00DD6591">
      <w:pPr>
        <w:jc w:val="both"/>
        <w:rPr>
          <w:rFonts w:ascii="Times New Roman" w:hAnsi="Times New Roman" w:cs="Times New Roman"/>
        </w:rPr>
      </w:pPr>
      <w:r w:rsidRPr="00BD01B5">
        <w:rPr>
          <w:rFonts w:ascii="Times New Roman" w:hAnsi="Times New Roman" w:cs="Times New Roman"/>
        </w:rPr>
        <w:t>G</w:t>
      </w:r>
      <w:r w:rsidR="00881C9A" w:rsidRPr="00BD01B5">
        <w:rPr>
          <w:rFonts w:ascii="Times New Roman" w:hAnsi="Times New Roman" w:cs="Times New Roman"/>
        </w:rPr>
        <w:t xml:space="preserve">eometries </w:t>
      </w:r>
      <w:r w:rsidRPr="00BD01B5">
        <w:rPr>
          <w:rFonts w:ascii="Times New Roman" w:hAnsi="Times New Roman" w:cs="Times New Roman"/>
        </w:rPr>
        <w:t xml:space="preserve">of the benzene and methane monomers and </w:t>
      </w:r>
      <w:r w:rsidR="007D38D1" w:rsidRPr="00BD01B5">
        <w:rPr>
          <w:rFonts w:ascii="Times New Roman" w:hAnsi="Times New Roman" w:cs="Times New Roman"/>
        </w:rPr>
        <w:t xml:space="preserve">the </w:t>
      </w:r>
      <w:r w:rsidRPr="00BD01B5">
        <w:rPr>
          <w:rFonts w:ascii="Times New Roman" w:hAnsi="Times New Roman" w:cs="Times New Roman"/>
        </w:rPr>
        <w:t xml:space="preserve">benzene–methane complex </w:t>
      </w:r>
      <w:proofErr w:type="gramStart"/>
      <w:r w:rsidR="00881C9A" w:rsidRPr="00BD01B5">
        <w:rPr>
          <w:rFonts w:ascii="Times New Roman" w:hAnsi="Times New Roman" w:cs="Times New Roman"/>
        </w:rPr>
        <w:t>are</w:t>
      </w:r>
      <w:proofErr w:type="gramEnd"/>
      <w:r w:rsidR="00881C9A" w:rsidRPr="00BD01B5">
        <w:rPr>
          <w:rFonts w:ascii="Times New Roman" w:hAnsi="Times New Roman" w:cs="Times New Roman"/>
        </w:rPr>
        <w:t xml:space="preserve"> provided as separate </w:t>
      </w:r>
      <w:proofErr w:type="spellStart"/>
      <w:r w:rsidR="00633111" w:rsidRPr="00BD01B5">
        <w:rPr>
          <w:rFonts w:ascii="Times New Roman" w:hAnsi="Times New Roman" w:cs="Times New Roman"/>
        </w:rPr>
        <w:t>xyz</w:t>
      </w:r>
      <w:proofErr w:type="spellEnd"/>
      <w:r w:rsidR="00881C9A" w:rsidRPr="00BD01B5">
        <w:rPr>
          <w:rFonts w:ascii="Times New Roman" w:hAnsi="Times New Roman" w:cs="Times New Roman"/>
        </w:rPr>
        <w:t xml:space="preserve"> files in the accompanying ZIP archive</w:t>
      </w:r>
      <w:r w:rsidRPr="00BD01B5">
        <w:rPr>
          <w:rFonts w:ascii="Times New Roman" w:hAnsi="Times New Roman" w:cs="Times New Roman"/>
        </w:rPr>
        <w:t xml:space="preserve"> (coordinate.zip)</w:t>
      </w:r>
      <w:r w:rsidR="00881C9A" w:rsidRPr="00BD01B5">
        <w:rPr>
          <w:rFonts w:ascii="Times New Roman" w:hAnsi="Times New Roman" w:cs="Times New Roman" w:hint="eastAsia"/>
          <w:lang w:eastAsia="ja-JP"/>
        </w:rPr>
        <w:t>.</w:t>
      </w:r>
      <w:r w:rsidR="00881C9A" w:rsidRPr="00BD01B5">
        <w:rPr>
          <w:rFonts w:ascii="Times New Roman" w:hAnsi="Times New Roman" w:cs="Times New Roman"/>
        </w:rPr>
        <w:t xml:space="preserve"> Each file is written in standard XYZ format and contains the final Cartesian coordinates in </w:t>
      </w:r>
      <w:r w:rsidR="00881C9A" w:rsidRPr="00BD01B5">
        <w:rPr>
          <w:rFonts w:ascii="Times New Roman" w:hAnsi="Times New Roman" w:cs="Times New Roman" w:hint="eastAsia"/>
          <w:lang w:eastAsia="ja-JP"/>
        </w:rPr>
        <w:t>a</w:t>
      </w:r>
      <w:r w:rsidR="00881C9A" w:rsidRPr="00BD01B5">
        <w:rPr>
          <w:rFonts w:ascii="Times New Roman" w:hAnsi="Times New Roman" w:cs="Times New Roman"/>
        </w:rPr>
        <w:t>ngstr</w:t>
      </w:r>
      <w:r w:rsidR="00881C9A" w:rsidRPr="00BD01B5">
        <w:rPr>
          <w:rFonts w:ascii="Times New Roman" w:hAnsi="Times New Roman" w:cs="Times New Roman" w:hint="eastAsia"/>
          <w:lang w:eastAsia="ja-JP"/>
        </w:rPr>
        <w:t>o</w:t>
      </w:r>
      <w:r w:rsidR="00881C9A" w:rsidRPr="00BD01B5">
        <w:rPr>
          <w:rFonts w:ascii="Times New Roman" w:hAnsi="Times New Roman" w:cs="Times New Roman"/>
        </w:rPr>
        <w:t>m.</w:t>
      </w:r>
    </w:p>
    <w:p w14:paraId="66AF04CD" w14:textId="19E31CE5" w:rsidR="00055EF9" w:rsidRPr="00BD01B5" w:rsidRDefault="00DD6591" w:rsidP="00DD6591">
      <w:pPr>
        <w:jc w:val="both"/>
        <w:rPr>
          <w:rFonts w:ascii="Times New Roman" w:hAnsi="Times New Roman" w:cs="Times New Roman"/>
          <w:lang w:eastAsia="ja-JP"/>
        </w:rPr>
      </w:pPr>
      <w:r w:rsidRPr="00BD01B5">
        <w:rPr>
          <w:rFonts w:ascii="Times New Roman" w:hAnsi="Times New Roman" w:cs="Times New Roman"/>
          <w:lang w:eastAsia="ja-JP"/>
        </w:rPr>
        <w:t>The contents of the ZIP file</w:t>
      </w:r>
      <w:r w:rsidR="00055EF9" w:rsidRPr="00BD01B5">
        <w:rPr>
          <w:rFonts w:ascii="Times New Roman" w:hAnsi="Times New Roman" w:cs="Times New Roman"/>
          <w:lang w:eastAsia="ja-JP"/>
        </w:rPr>
        <w:t xml:space="preserve"> are as follows:</w:t>
      </w:r>
    </w:p>
    <w:p w14:paraId="585CE6F7" w14:textId="44BE0BC5" w:rsidR="00055EF9" w:rsidRPr="00BD01B5" w:rsidRDefault="00633111" w:rsidP="007D38D1">
      <w:pPr>
        <w:pStyle w:val="aff2"/>
        <w:spacing w:line="300" w:lineRule="exact"/>
        <w:ind w:left="360" w:firstLine="66"/>
        <w:jc w:val="both"/>
        <w:rPr>
          <w:rFonts w:ascii="Times New Roman" w:hAnsi="Times New Roman" w:cs="Times New Roman"/>
        </w:rPr>
      </w:pPr>
      <w:proofErr w:type="spellStart"/>
      <w:r w:rsidRPr="00BD01B5">
        <w:rPr>
          <w:rFonts w:ascii="Times New Roman" w:hAnsi="Times New Roman" w:cs="Times New Roman" w:hint="eastAsia"/>
        </w:rPr>
        <w:t>Optimized</w:t>
      </w:r>
      <w:r w:rsidRPr="00BD01B5">
        <w:rPr>
          <w:rFonts w:ascii="Times New Roman" w:hAnsi="Times New Roman" w:cs="Times New Roman"/>
        </w:rPr>
        <w:t>Coorinates_Bz</w:t>
      </w:r>
      <w:r w:rsidR="00055EF9" w:rsidRPr="00BD01B5">
        <w:rPr>
          <w:rFonts w:ascii="Times New Roman" w:hAnsi="Times New Roman" w:cs="Times New Roman"/>
        </w:rPr>
        <w:t>.</w:t>
      </w:r>
      <w:r w:rsidRPr="00BD01B5">
        <w:rPr>
          <w:rFonts w:ascii="Times New Roman" w:hAnsi="Times New Roman" w:cs="Times New Roman"/>
        </w:rPr>
        <w:t>xyz</w:t>
      </w:r>
      <w:proofErr w:type="spellEnd"/>
      <w:r w:rsidR="00055EF9" w:rsidRPr="00BD01B5">
        <w:rPr>
          <w:rFonts w:ascii="Times New Roman" w:hAnsi="Times New Roman" w:cs="Times New Roman"/>
        </w:rPr>
        <w:tab/>
      </w:r>
      <w:r w:rsidRPr="00BD01B5">
        <w:rPr>
          <w:rFonts w:ascii="Times New Roman" w:hAnsi="Times New Roman" w:cs="Times New Roman"/>
        </w:rPr>
        <w:tab/>
      </w:r>
      <w:r w:rsidR="00055EF9" w:rsidRPr="00BD01B5">
        <w:rPr>
          <w:rFonts w:ascii="Times New Roman" w:hAnsi="Times New Roman" w:cs="Times New Roman"/>
        </w:rPr>
        <w:t>optimized geometry for the benzene monomer</w:t>
      </w:r>
    </w:p>
    <w:p w14:paraId="7F157681" w14:textId="369D1F14" w:rsidR="00055EF9" w:rsidRPr="00BD01B5" w:rsidRDefault="00633111" w:rsidP="007D38D1">
      <w:pPr>
        <w:pStyle w:val="aff2"/>
        <w:spacing w:line="300" w:lineRule="exact"/>
        <w:ind w:left="360" w:firstLine="66"/>
        <w:jc w:val="both"/>
        <w:rPr>
          <w:rFonts w:ascii="Times New Roman" w:hAnsi="Times New Roman" w:cs="Times New Roman"/>
        </w:rPr>
      </w:pPr>
      <w:proofErr w:type="spellStart"/>
      <w:r w:rsidRPr="00BD01B5">
        <w:rPr>
          <w:rFonts w:ascii="Times New Roman" w:hAnsi="Times New Roman" w:cs="Times New Roman" w:hint="eastAsia"/>
        </w:rPr>
        <w:t>Optimized</w:t>
      </w:r>
      <w:r w:rsidRPr="00BD01B5">
        <w:rPr>
          <w:rFonts w:ascii="Times New Roman" w:hAnsi="Times New Roman" w:cs="Times New Roman"/>
        </w:rPr>
        <w:t>Coorinates_M</w:t>
      </w:r>
      <w:r w:rsidR="00055EF9" w:rsidRPr="00BD01B5">
        <w:rPr>
          <w:rFonts w:ascii="Times New Roman" w:hAnsi="Times New Roman" w:cs="Times New Roman"/>
        </w:rPr>
        <w:t>ethane.</w:t>
      </w:r>
      <w:r w:rsidRPr="00BD01B5">
        <w:rPr>
          <w:rFonts w:ascii="Times New Roman" w:hAnsi="Times New Roman" w:cs="Times New Roman"/>
        </w:rPr>
        <w:t>xyz</w:t>
      </w:r>
      <w:proofErr w:type="spellEnd"/>
      <w:r w:rsidR="00055EF9" w:rsidRPr="00BD01B5">
        <w:rPr>
          <w:rFonts w:ascii="Times New Roman" w:hAnsi="Times New Roman" w:cs="Times New Roman"/>
        </w:rPr>
        <w:tab/>
      </w:r>
      <w:r w:rsidRPr="00BD01B5">
        <w:rPr>
          <w:rFonts w:ascii="Times New Roman" w:hAnsi="Times New Roman" w:cs="Times New Roman"/>
        </w:rPr>
        <w:tab/>
      </w:r>
      <w:r w:rsidR="00055EF9" w:rsidRPr="00BD01B5">
        <w:rPr>
          <w:rFonts w:ascii="Times New Roman" w:hAnsi="Times New Roman" w:cs="Times New Roman"/>
        </w:rPr>
        <w:t>optimized geometry for the methane monomer</w:t>
      </w:r>
    </w:p>
    <w:p w14:paraId="4D3F653C" w14:textId="74C3EFB1" w:rsidR="00527B52" w:rsidRPr="00BD01B5" w:rsidRDefault="00633111" w:rsidP="00633111">
      <w:pPr>
        <w:pStyle w:val="aff2"/>
        <w:spacing w:line="300" w:lineRule="exact"/>
        <w:ind w:left="2880" w:rightChars="215" w:right="473" w:hanging="2454"/>
        <w:jc w:val="both"/>
        <w:rPr>
          <w:rFonts w:ascii="Sitka Subheading Semibold" w:hAnsi="Sitka Subheading Semibold" w:cs="Times New Roman"/>
        </w:rPr>
      </w:pPr>
      <w:proofErr w:type="spellStart"/>
      <w:r w:rsidRPr="00BD01B5">
        <w:rPr>
          <w:rFonts w:ascii="Times New Roman" w:hAnsi="Times New Roman" w:cs="Times New Roman"/>
        </w:rPr>
        <w:t>Coorinates_Complex</w:t>
      </w:r>
      <w:r w:rsidR="00055EF9" w:rsidRPr="00BD01B5">
        <w:rPr>
          <w:rFonts w:ascii="Times New Roman" w:hAnsi="Times New Roman" w:cs="Times New Roman"/>
        </w:rPr>
        <w:t>.</w:t>
      </w:r>
      <w:r w:rsidR="006B28F3">
        <w:rPr>
          <w:rFonts w:ascii="Times New Roman" w:hAnsi="Times New Roman" w:cs="Times New Roman"/>
        </w:rPr>
        <w:t>xyz</w:t>
      </w:r>
      <w:proofErr w:type="spellEnd"/>
      <w:r w:rsidR="00055EF9" w:rsidRPr="00BD01B5">
        <w:rPr>
          <w:rFonts w:ascii="Times New Roman" w:hAnsi="Times New Roman" w:cs="Times New Roman"/>
        </w:rPr>
        <w:tab/>
        <w:t>most stable geometry for the benzene-methane complex</w:t>
      </w:r>
      <w:r w:rsidR="007D38D1" w:rsidRPr="00BD01B5">
        <w:rPr>
          <w:rFonts w:ascii="Times New Roman" w:hAnsi="Times New Roman" w:cs="Times New Roman"/>
        </w:rPr>
        <w:t>, in the analytical 6D PES, where</w:t>
      </w:r>
      <w:r w:rsidR="00881C9A" w:rsidRPr="00BD01B5">
        <w:rPr>
          <w:rFonts w:ascii="Times New Roman" w:hAnsi="Times New Roman" w:cs="Times New Roman"/>
        </w:rPr>
        <w:t xml:space="preserve"> one C–H bond of methane points toward the center of the benzene ring. The equilibrium intermolecular distance is</w:t>
      </w:r>
      <w:r w:rsidR="007D38D1" w:rsidRPr="00BD01B5">
        <w:rPr>
          <w:rFonts w:ascii="Times New Roman" w:hAnsi="Times New Roman" w:cs="Times New Roman"/>
        </w:rPr>
        <w:t xml:space="preserve"> </w:t>
      </w:r>
      <w:r w:rsidR="007D38D1" w:rsidRPr="00BD01B5">
        <w:rPr>
          <w:rFonts w:ascii="Times New Roman" w:hAnsi="Times New Roman" w:cs="Times New Roman"/>
          <w:i/>
        </w:rPr>
        <w:t>R</w:t>
      </w:r>
      <w:r w:rsidR="007D38D1" w:rsidRPr="00BD01B5">
        <w:rPr>
          <w:rFonts w:ascii="Times New Roman" w:hAnsi="Times New Roman" w:cs="Times New Roman"/>
        </w:rPr>
        <w:t xml:space="preserve"> = 3.712 Å</w:t>
      </w:r>
      <w:r w:rsidR="007D38D1" w:rsidRPr="00BD01B5">
        <w:rPr>
          <w:rFonts w:ascii="Sitka Subheading Semibold" w:hAnsi="Sitka Subheading Semibold" w:cs="Times New Roman"/>
        </w:rPr>
        <w:t>.</w:t>
      </w:r>
    </w:p>
    <w:p w14:paraId="63C560CA" w14:textId="77777777" w:rsidR="007D38D1" w:rsidRPr="00BD01B5" w:rsidRDefault="007D38D1" w:rsidP="007D38D1">
      <w:pPr>
        <w:pStyle w:val="aff2"/>
        <w:spacing w:line="300" w:lineRule="exact"/>
        <w:ind w:left="2127" w:hanging="1701"/>
        <w:jc w:val="both"/>
        <w:rPr>
          <w:rFonts w:ascii="Times New Roman" w:hAnsi="Times New Roman" w:cs="Times New Roman"/>
        </w:rPr>
      </w:pPr>
    </w:p>
    <w:p w14:paraId="0DE6844A" w14:textId="5A43295E" w:rsidR="007D38D1" w:rsidRPr="00BD01B5" w:rsidRDefault="007D38D1" w:rsidP="007D38D1">
      <w:pPr>
        <w:pStyle w:val="aff2"/>
        <w:spacing w:line="300" w:lineRule="exact"/>
        <w:ind w:left="2127" w:hanging="1701"/>
        <w:jc w:val="both"/>
        <w:rPr>
          <w:rFonts w:ascii="Times New Roman" w:hAnsi="Times New Roman" w:cs="Times New Roman"/>
        </w:rPr>
      </w:pPr>
      <w:proofErr w:type="spellStart"/>
      <w:r w:rsidRPr="00BD01B5">
        <w:rPr>
          <w:rFonts w:ascii="Times New Roman" w:hAnsi="Times New Roman" w:cs="Times New Roman" w:hint="eastAsia"/>
        </w:rPr>
        <w:t>R</w:t>
      </w:r>
      <w:r w:rsidRPr="00BD01B5">
        <w:rPr>
          <w:rFonts w:ascii="Times New Roman" w:hAnsi="Times New Roman" w:cs="Times New Roman"/>
          <w:i/>
        </w:rPr>
        <w:t>aaa</w:t>
      </w:r>
      <w:r w:rsidRPr="00BD01B5">
        <w:rPr>
          <w:rFonts w:ascii="Times New Roman" w:hAnsi="Times New Roman" w:cs="Times New Roman"/>
        </w:rPr>
        <w:t>_rho</w:t>
      </w:r>
      <w:r w:rsidRPr="00BD01B5">
        <w:rPr>
          <w:rFonts w:ascii="Times New Roman" w:hAnsi="Times New Roman" w:cs="Times New Roman"/>
          <w:i/>
        </w:rPr>
        <w:t>bb</w:t>
      </w:r>
      <w:r w:rsidRPr="00BD01B5">
        <w:rPr>
          <w:rFonts w:ascii="Times New Roman" w:hAnsi="Times New Roman" w:cs="Times New Roman"/>
        </w:rPr>
        <w:t>_phi</w:t>
      </w:r>
      <w:r w:rsidRPr="00BD01B5">
        <w:rPr>
          <w:rFonts w:ascii="Times New Roman" w:hAnsi="Times New Roman" w:cs="Times New Roman"/>
          <w:i/>
        </w:rPr>
        <w:t>ccc</w:t>
      </w:r>
      <w:r w:rsidRPr="00BD01B5">
        <w:rPr>
          <w:rFonts w:ascii="Times New Roman" w:hAnsi="Times New Roman" w:cs="Times New Roman"/>
        </w:rPr>
        <w:t>_theta</w:t>
      </w:r>
      <w:r w:rsidRPr="00BD01B5">
        <w:rPr>
          <w:rFonts w:ascii="Times New Roman" w:hAnsi="Times New Roman" w:cs="Times New Roman"/>
          <w:i/>
        </w:rPr>
        <w:t>ddd</w:t>
      </w:r>
      <w:r w:rsidRPr="00BD01B5">
        <w:rPr>
          <w:rFonts w:ascii="Times New Roman" w:hAnsi="Times New Roman" w:cs="Times New Roman"/>
        </w:rPr>
        <w:t>_chi</w:t>
      </w:r>
      <w:r w:rsidRPr="00BD01B5">
        <w:rPr>
          <w:rFonts w:ascii="Times New Roman" w:hAnsi="Times New Roman" w:cs="Times New Roman"/>
          <w:i/>
        </w:rPr>
        <w:t>eee</w:t>
      </w:r>
      <w:r w:rsidRPr="00BD01B5">
        <w:rPr>
          <w:rFonts w:ascii="Times New Roman" w:hAnsi="Times New Roman" w:cs="Times New Roman"/>
        </w:rPr>
        <w:t>.</w:t>
      </w:r>
      <w:r w:rsidR="00633111" w:rsidRPr="00BD01B5">
        <w:rPr>
          <w:rFonts w:ascii="Times New Roman" w:hAnsi="Times New Roman" w:cs="Times New Roman"/>
        </w:rPr>
        <w:t>xyz</w:t>
      </w:r>
      <w:proofErr w:type="spellEnd"/>
      <w:r w:rsidRPr="00BD01B5">
        <w:rPr>
          <w:rFonts w:ascii="Times New Roman" w:hAnsi="Times New Roman" w:cs="Times New Roman"/>
        </w:rPr>
        <w:t xml:space="preserve"> (5</w:t>
      </w:r>
      <w:r w:rsidR="00633111" w:rsidRPr="00BD01B5">
        <w:rPr>
          <w:rFonts w:ascii="Times New Roman" w:hAnsi="Times New Roman" w:cs="Times New Roman"/>
        </w:rPr>
        <w:t>25</w:t>
      </w:r>
      <w:r w:rsidRPr="00BD01B5">
        <w:rPr>
          <w:rFonts w:ascii="Times New Roman" w:hAnsi="Times New Roman" w:cs="Times New Roman"/>
        </w:rPr>
        <w:t xml:space="preserve"> files in total)</w:t>
      </w:r>
    </w:p>
    <w:p w14:paraId="288EC73B" w14:textId="57E12D08" w:rsidR="007D38D1" w:rsidRPr="00BD01B5" w:rsidRDefault="007D38D1" w:rsidP="007D38D1">
      <w:pPr>
        <w:pStyle w:val="aff2"/>
        <w:spacing w:line="300" w:lineRule="exact"/>
        <w:ind w:left="2127" w:rightChars="215" w:right="473" w:hanging="1701"/>
        <w:jc w:val="both"/>
        <w:rPr>
          <w:rFonts w:ascii="Sitka Subheading Semibold" w:hAnsi="Sitka Subheading Semibold" w:cs="Times New Roman"/>
        </w:rPr>
      </w:pPr>
      <w:r w:rsidRPr="00BD01B5">
        <w:rPr>
          <w:rFonts w:ascii="Times New Roman" w:hAnsi="Times New Roman" w:cs="Times New Roman"/>
        </w:rPr>
        <w:tab/>
        <w:t xml:space="preserve">geometry for the benzene-methane complex, for the configuration with </w:t>
      </w:r>
      <w:r w:rsidRPr="00BD01B5">
        <w:rPr>
          <w:rFonts w:ascii="Times New Roman" w:hAnsi="Times New Roman" w:cs="Times New Roman"/>
          <w:i/>
        </w:rPr>
        <w:t>R</w:t>
      </w:r>
      <w:r w:rsidRPr="00BD01B5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BD01B5">
        <w:rPr>
          <w:rFonts w:ascii="Times New Roman" w:hAnsi="Times New Roman" w:cs="Times New Roman"/>
          <w:i/>
        </w:rPr>
        <w:t>a</w:t>
      </w:r>
      <w:r w:rsidRPr="00BD01B5">
        <w:rPr>
          <w:rFonts w:ascii="Times New Roman" w:hAnsi="Times New Roman" w:cs="Times New Roman"/>
        </w:rPr>
        <w:t>.</w:t>
      </w:r>
      <w:r w:rsidRPr="00BD01B5">
        <w:rPr>
          <w:rFonts w:ascii="Times New Roman" w:hAnsi="Times New Roman" w:cs="Times New Roman"/>
          <w:i/>
        </w:rPr>
        <w:t>aa</w:t>
      </w:r>
      <w:proofErr w:type="spellEnd"/>
      <w:proofErr w:type="gramEnd"/>
      <w:r w:rsidRPr="00BD01B5">
        <w:rPr>
          <w:rFonts w:ascii="Times New Roman" w:hAnsi="Times New Roman" w:cs="Times New Roman"/>
        </w:rPr>
        <w:t xml:space="preserve"> </w:t>
      </w:r>
      <w:bookmarkStart w:id="0" w:name="_Hlk218865624"/>
      <w:r w:rsidRPr="00BD01B5">
        <w:rPr>
          <w:rFonts w:ascii="Times New Roman" w:hAnsi="Times New Roman" w:cs="Times New Roman"/>
        </w:rPr>
        <w:t>Å</w:t>
      </w:r>
      <w:bookmarkEnd w:id="0"/>
      <w:r w:rsidRPr="00BD01B5">
        <w:rPr>
          <w:rFonts w:ascii="Times New Roman" w:hAnsi="Times New Roman" w:cs="Times New Roman"/>
        </w:rPr>
        <w:t xml:space="preserve">, </w:t>
      </w:r>
      <w:r w:rsidRPr="00BD01B5">
        <w:rPr>
          <w:rFonts w:ascii="Symbol" w:hAnsi="Symbol" w:cs="Times New Roman"/>
          <w:i/>
        </w:rPr>
        <w:t></w:t>
      </w:r>
      <w:r w:rsidRPr="00BD01B5">
        <w:rPr>
          <w:rFonts w:ascii="Times New Roman" w:hAnsi="Times New Roman" w:cs="Times New Roman"/>
        </w:rPr>
        <w:t xml:space="preserve"> = 0.</w:t>
      </w:r>
      <w:r w:rsidRPr="00BD01B5">
        <w:rPr>
          <w:rFonts w:ascii="Times New Roman" w:hAnsi="Times New Roman" w:cs="Times New Roman"/>
          <w:i/>
        </w:rPr>
        <w:t>bb</w:t>
      </w:r>
      <w:r w:rsidRPr="00BD01B5">
        <w:rPr>
          <w:rFonts w:ascii="Times New Roman" w:hAnsi="Times New Roman" w:cs="Times New Roman"/>
        </w:rPr>
        <w:t xml:space="preserve"> Å, </w:t>
      </w:r>
      <w:r w:rsidRPr="00BD01B5">
        <w:rPr>
          <w:rFonts w:ascii="Symbol" w:hAnsi="Symbol" w:cs="Times New Roman"/>
          <w:i/>
        </w:rPr>
        <w:t></w:t>
      </w:r>
      <w:r w:rsidRPr="00BD01B5">
        <w:rPr>
          <w:rFonts w:ascii="Times New Roman" w:hAnsi="Times New Roman" w:cs="Times New Roman"/>
        </w:rPr>
        <w:t xml:space="preserve"> = </w:t>
      </w:r>
      <w:r w:rsidRPr="00BD01B5">
        <w:rPr>
          <w:rFonts w:ascii="Times New Roman" w:hAnsi="Times New Roman" w:cs="Times New Roman"/>
          <w:i/>
        </w:rPr>
        <w:t>ccc</w:t>
      </w:r>
      <w:r w:rsidRPr="00BD01B5">
        <w:rPr>
          <w:rFonts w:ascii="Times New Roman" w:hAnsi="Times New Roman" w:cs="Times New Roman"/>
        </w:rPr>
        <w:t xml:space="preserve"> deg, </w:t>
      </w:r>
      <w:r w:rsidRPr="00BD01B5">
        <w:rPr>
          <w:rFonts w:ascii="Symbol" w:hAnsi="Symbol" w:cs="Times New Roman"/>
          <w:i/>
        </w:rPr>
        <w:t></w:t>
      </w:r>
      <w:r w:rsidRPr="00BD01B5">
        <w:rPr>
          <w:rFonts w:ascii="Times New Roman" w:hAnsi="Times New Roman" w:cs="Times New Roman"/>
        </w:rPr>
        <w:t xml:space="preserve"> = </w:t>
      </w:r>
      <w:proofErr w:type="spellStart"/>
      <w:r w:rsidRPr="00BD01B5">
        <w:rPr>
          <w:rFonts w:ascii="Times New Roman" w:hAnsi="Times New Roman" w:cs="Times New Roman"/>
          <w:i/>
        </w:rPr>
        <w:t>ddd</w:t>
      </w:r>
      <w:proofErr w:type="spellEnd"/>
      <w:r w:rsidRPr="00BD01B5">
        <w:rPr>
          <w:rFonts w:ascii="Times New Roman" w:hAnsi="Times New Roman" w:cs="Times New Roman"/>
        </w:rPr>
        <w:t xml:space="preserve"> deg, and </w:t>
      </w:r>
      <w:r w:rsidRPr="00BD01B5">
        <w:rPr>
          <w:rFonts w:ascii="Symbol" w:hAnsi="Symbol" w:cs="Times New Roman"/>
          <w:i/>
        </w:rPr>
        <w:t></w:t>
      </w:r>
      <w:r w:rsidRPr="00BD01B5">
        <w:rPr>
          <w:rFonts w:ascii="Times New Roman" w:hAnsi="Times New Roman" w:cs="Times New Roman"/>
        </w:rPr>
        <w:t xml:space="preserve"> </w:t>
      </w:r>
      <w:bookmarkStart w:id="1" w:name="_GoBack"/>
      <w:bookmarkEnd w:id="1"/>
      <w:r w:rsidRPr="00BD01B5">
        <w:rPr>
          <w:rFonts w:ascii="Times New Roman" w:hAnsi="Times New Roman" w:cs="Times New Roman"/>
        </w:rPr>
        <w:t xml:space="preserve">= </w:t>
      </w:r>
      <w:proofErr w:type="spellStart"/>
      <w:r w:rsidRPr="00BD01B5">
        <w:rPr>
          <w:rFonts w:ascii="Times New Roman" w:hAnsi="Times New Roman" w:cs="Times New Roman"/>
          <w:i/>
        </w:rPr>
        <w:t>eee</w:t>
      </w:r>
      <w:proofErr w:type="spellEnd"/>
      <w:r w:rsidRPr="00BD01B5">
        <w:rPr>
          <w:rFonts w:ascii="Times New Roman" w:hAnsi="Times New Roman" w:cs="Times New Roman"/>
        </w:rPr>
        <w:t xml:space="preserve"> deg.</w:t>
      </w:r>
    </w:p>
    <w:p w14:paraId="2E28844E" w14:textId="7F4B4667" w:rsidR="007D38D1" w:rsidRPr="00BD01B5" w:rsidRDefault="007D38D1" w:rsidP="007D38D1">
      <w:pPr>
        <w:pStyle w:val="aff2"/>
        <w:spacing w:line="300" w:lineRule="exact"/>
        <w:ind w:left="2127" w:hanging="1701"/>
        <w:jc w:val="both"/>
        <w:rPr>
          <w:rFonts w:ascii="Times New Roman" w:hAnsi="Times New Roman" w:cs="Times New Roman"/>
        </w:rPr>
      </w:pPr>
    </w:p>
    <w:p w14:paraId="3BB8A0C8" w14:textId="77777777" w:rsidR="00A97C4A" w:rsidRPr="00BD01B5" w:rsidRDefault="00A97C4A">
      <w:pPr>
        <w:rPr>
          <w:rFonts w:ascii="Times New Roman" w:hAnsi="Times New Roman" w:cs="Times New Roman"/>
          <w:b/>
          <w:sz w:val="26"/>
        </w:rPr>
      </w:pPr>
      <w:r w:rsidRPr="00BD01B5">
        <w:rPr>
          <w:rFonts w:ascii="Times New Roman" w:hAnsi="Times New Roman" w:cs="Times New Roman"/>
          <w:b/>
          <w:sz w:val="26"/>
        </w:rPr>
        <w:br w:type="page"/>
      </w:r>
    </w:p>
    <w:p w14:paraId="4B0489EA" w14:textId="1E36E9EB" w:rsidR="009A33E2" w:rsidRPr="00BD01B5" w:rsidRDefault="00A97C4A">
      <w:pPr>
        <w:rPr>
          <w:rFonts w:ascii="Times New Roman" w:hAnsi="Times New Roman" w:cs="Times New Roman"/>
        </w:rPr>
      </w:pPr>
      <w:r w:rsidRPr="00BD01B5">
        <w:rPr>
          <w:rFonts w:ascii="Times New Roman" w:hAnsi="Times New Roman" w:cs="Times New Roman"/>
          <w:b/>
          <w:sz w:val="26"/>
        </w:rPr>
        <w:lastRenderedPageBreak/>
        <w:t>S</w:t>
      </w:r>
      <w:r w:rsidR="00881C9A" w:rsidRPr="00BD01B5">
        <w:rPr>
          <w:rFonts w:ascii="Times New Roman" w:hAnsi="Times New Roman" w:cs="Times New Roman" w:hint="eastAsia"/>
          <w:b/>
          <w:sz w:val="26"/>
          <w:lang w:eastAsia="ja-JP"/>
        </w:rPr>
        <w:t>2</w:t>
      </w:r>
      <w:r w:rsidRPr="00BD01B5">
        <w:rPr>
          <w:rFonts w:ascii="Times New Roman" w:hAnsi="Times New Roman" w:cs="Times New Roman"/>
          <w:b/>
          <w:sz w:val="26"/>
        </w:rPr>
        <w:t>. Single-point energy dataset (Table S1)</w:t>
      </w:r>
    </w:p>
    <w:p w14:paraId="082BA91B" w14:textId="36E7DC14" w:rsidR="009A33E2" w:rsidRPr="00BD01B5" w:rsidRDefault="00A97C4A" w:rsidP="007D38D1">
      <w:pPr>
        <w:spacing w:after="360"/>
        <w:rPr>
          <w:rFonts w:ascii="Times New Roman" w:hAnsi="Times New Roman" w:cs="Times New Roman"/>
        </w:rPr>
      </w:pPr>
      <w:r w:rsidRPr="00BD01B5">
        <w:rPr>
          <w:rFonts w:ascii="Times New Roman" w:hAnsi="Times New Roman" w:cs="Times New Roman"/>
        </w:rPr>
        <w:t xml:space="preserve">Table S1 provides the </w:t>
      </w:r>
      <w:r w:rsidRPr="00BD01B5">
        <w:rPr>
          <w:rFonts w:ascii="Times New Roman" w:hAnsi="Times New Roman" w:cs="Times New Roman"/>
          <w:i/>
          <w:iCs/>
        </w:rPr>
        <w:t>ab initio</w:t>
      </w:r>
      <w:r w:rsidRPr="00BD01B5">
        <w:rPr>
          <w:rFonts w:ascii="Times New Roman" w:hAnsi="Times New Roman" w:cs="Times New Roman"/>
        </w:rPr>
        <w:t xml:space="preserve"> single-point energies and the corresponding fitted values. Coordinates are </w:t>
      </w:r>
      <w:r w:rsidRPr="00BD01B5">
        <w:rPr>
          <w:rFonts w:ascii="Times New Roman" w:hAnsi="Times New Roman" w:cs="Times New Roman"/>
          <w:i/>
          <w:iCs/>
        </w:rPr>
        <w:t>R</w:t>
      </w:r>
      <w:r w:rsidRPr="00BD01B5">
        <w:rPr>
          <w:rFonts w:ascii="Times New Roman" w:hAnsi="Times New Roman" w:cs="Times New Roman"/>
        </w:rPr>
        <w:t xml:space="preserve"> (Å), </w:t>
      </w:r>
      <w:r w:rsidRPr="00BD01B5">
        <w:rPr>
          <w:rFonts w:ascii="Times New Roman" w:hAnsi="Times New Roman" w:cs="Times New Roman"/>
          <w:i/>
          <w:iCs/>
        </w:rPr>
        <w:t>ρ</w:t>
      </w:r>
      <w:r w:rsidRPr="00BD01B5">
        <w:rPr>
          <w:rFonts w:ascii="Times New Roman" w:hAnsi="Times New Roman" w:cs="Times New Roman"/>
        </w:rPr>
        <w:t xml:space="preserve"> (Å), </w:t>
      </w:r>
      <w:proofErr w:type="spellStart"/>
      <w:r w:rsidRPr="00BD01B5">
        <w:rPr>
          <w:rFonts w:ascii="Times New Roman" w:hAnsi="Times New Roman" w:cs="Times New Roman"/>
          <w:i/>
          <w:iCs/>
        </w:rPr>
        <w:t>φ</w:t>
      </w:r>
      <w:r w:rsidRPr="00BD01B5">
        <w:rPr>
          <w:rFonts w:ascii="Times New Roman" w:hAnsi="Times New Roman" w:cs="Times New Roman"/>
          <w:vertAlign w:val="subscript"/>
        </w:rPr>
        <w:t>Bz</w:t>
      </w:r>
      <w:proofErr w:type="spellEnd"/>
      <w:r w:rsidRPr="00BD01B5">
        <w:rPr>
          <w:rFonts w:ascii="Times New Roman" w:hAnsi="Times New Roman" w:cs="Times New Roman"/>
        </w:rPr>
        <w:t xml:space="preserve"> (deg</w:t>
      </w:r>
      <w:r w:rsidR="00633111" w:rsidRPr="00BD01B5">
        <w:rPr>
          <w:rFonts w:ascii="Times New Roman" w:hAnsi="Times New Roman" w:cs="Times New Roman"/>
        </w:rPr>
        <w:t>.</w:t>
      </w:r>
      <w:r w:rsidRPr="00BD01B5">
        <w:rPr>
          <w:rFonts w:ascii="Times New Roman" w:hAnsi="Times New Roman" w:cs="Times New Roman"/>
        </w:rPr>
        <w:t xml:space="preserve">), </w:t>
      </w:r>
      <w:proofErr w:type="spellStart"/>
      <w:r w:rsidRPr="00BD01B5">
        <w:rPr>
          <w:rFonts w:ascii="Times New Roman" w:hAnsi="Times New Roman" w:cs="Times New Roman"/>
          <w:i/>
          <w:iCs/>
        </w:rPr>
        <w:t>θ</w:t>
      </w:r>
      <w:r w:rsidR="006B76C7" w:rsidRPr="00BD01B5">
        <w:rPr>
          <w:rFonts w:ascii="Times New Roman" w:hAnsi="Times New Roman" w:cs="Times New Roman" w:hint="eastAsia"/>
          <w:vertAlign w:val="subscript"/>
          <w:lang w:eastAsia="ja-JP"/>
        </w:rPr>
        <w:t>X</w:t>
      </w:r>
      <w:proofErr w:type="spellEnd"/>
      <w:r w:rsidRPr="00BD01B5">
        <w:rPr>
          <w:rFonts w:ascii="Times New Roman" w:hAnsi="Times New Roman" w:cs="Times New Roman"/>
        </w:rPr>
        <w:t xml:space="preserve"> (deg</w:t>
      </w:r>
      <w:r w:rsidR="00633111" w:rsidRPr="00BD01B5">
        <w:rPr>
          <w:rFonts w:ascii="Times New Roman" w:hAnsi="Times New Roman" w:cs="Times New Roman"/>
        </w:rPr>
        <w:t>.</w:t>
      </w:r>
      <w:r w:rsidRPr="00BD01B5">
        <w:rPr>
          <w:rFonts w:ascii="Times New Roman" w:hAnsi="Times New Roman" w:cs="Times New Roman"/>
        </w:rPr>
        <w:t xml:space="preserve">), </w:t>
      </w:r>
      <w:proofErr w:type="spellStart"/>
      <w:r w:rsidRPr="00BD01B5">
        <w:rPr>
          <w:rFonts w:ascii="Times New Roman" w:hAnsi="Times New Roman" w:cs="Times New Roman"/>
        </w:rPr>
        <w:t>χ</w:t>
      </w:r>
      <w:r w:rsidR="006B76C7" w:rsidRPr="00BD01B5">
        <w:rPr>
          <w:rFonts w:ascii="Times New Roman" w:hAnsi="Times New Roman" w:cs="Times New Roman" w:hint="eastAsia"/>
          <w:vertAlign w:val="subscript"/>
          <w:lang w:eastAsia="ja-JP"/>
        </w:rPr>
        <w:t>X</w:t>
      </w:r>
      <w:proofErr w:type="spellEnd"/>
      <w:r w:rsidRPr="00BD01B5">
        <w:rPr>
          <w:rFonts w:ascii="Times New Roman" w:hAnsi="Times New Roman" w:cs="Times New Roman"/>
        </w:rPr>
        <w:t xml:space="preserve"> (deg</w:t>
      </w:r>
      <w:r w:rsidR="00633111" w:rsidRPr="00BD01B5">
        <w:rPr>
          <w:rFonts w:ascii="Times New Roman" w:hAnsi="Times New Roman" w:cs="Times New Roman"/>
        </w:rPr>
        <w:t>.</w:t>
      </w:r>
      <w:r w:rsidRPr="00BD01B5">
        <w:rPr>
          <w:rFonts w:ascii="Times New Roman" w:hAnsi="Times New Roman" w:cs="Times New Roman"/>
        </w:rPr>
        <w:t xml:space="preserve">). Energies are in cm⁻¹. </w:t>
      </w:r>
    </w:p>
    <w:p w14:paraId="0E033526" w14:textId="1A2B3704" w:rsidR="009A33E2" w:rsidRPr="00BD01B5" w:rsidRDefault="00A97C4A" w:rsidP="007D38D1">
      <w:pPr>
        <w:rPr>
          <w:rFonts w:ascii="Times New Roman" w:hAnsi="Times New Roman" w:cs="Times New Roman"/>
        </w:rPr>
      </w:pPr>
      <w:r w:rsidRPr="00BD01B5">
        <w:rPr>
          <w:rFonts w:ascii="Times New Roman" w:hAnsi="Times New Roman" w:cs="Times New Roman"/>
          <w:b/>
        </w:rPr>
        <w:t>Table S1. Single-point energies and fitted model values</w:t>
      </w:r>
    </w:p>
    <w:tbl>
      <w:tblPr>
        <w:tblW w:w="9923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10"/>
        <w:gridCol w:w="1010"/>
        <w:gridCol w:w="957"/>
        <w:gridCol w:w="992"/>
        <w:gridCol w:w="1134"/>
        <w:gridCol w:w="1843"/>
        <w:gridCol w:w="1843"/>
        <w:gridCol w:w="1134"/>
      </w:tblGrid>
      <w:tr w:rsidR="00BD01B5" w:rsidRPr="00BD01B5" w14:paraId="125BE931" w14:textId="77777777" w:rsidTr="006B76C7">
        <w:trPr>
          <w:trHeight w:val="144"/>
        </w:trPr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6E7D5" w14:textId="32F89D7E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  <w:lang w:eastAsia="ja-JP"/>
              </w:rPr>
            </w:pPr>
            <w:r w:rsidRPr="00BD01B5">
              <w:rPr>
                <w:rFonts w:ascii="Times New Roman" w:eastAsia="Yu Gothic" w:hAnsi="Times New Roman" w:cs="Times New Roman"/>
                <w:i/>
                <w:iCs/>
              </w:rPr>
              <w:t>R</w:t>
            </w:r>
            <w:r w:rsidRPr="00BD01B5">
              <w:rPr>
                <w:rFonts w:ascii="Times New Roman" w:eastAsia="Yu Gothic" w:hAnsi="Times New Roman" w:cs="Times New Roman"/>
                <w:lang w:eastAsia="ja-JP"/>
              </w:rPr>
              <w:t>/Å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8D289" w14:textId="5C05E340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  <w:lang w:eastAsia="ja-JP"/>
              </w:rPr>
            </w:pPr>
            <w:r w:rsidRPr="00BD01B5">
              <w:rPr>
                <w:rFonts w:ascii="Times New Roman" w:eastAsia="Yu Gothic" w:hAnsi="Times New Roman" w:cs="Times New Roman"/>
                <w:i/>
                <w:iCs/>
                <w:lang w:eastAsia="ja-JP"/>
              </w:rPr>
              <w:t>ρ</w:t>
            </w:r>
            <w:r w:rsidRPr="00BD01B5">
              <w:rPr>
                <w:rFonts w:ascii="Times New Roman" w:eastAsia="Yu Gothic" w:hAnsi="Times New Roman" w:cs="Times New Roman"/>
                <w:lang w:eastAsia="ja-JP"/>
              </w:rPr>
              <w:t>/Å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1AACA" w14:textId="27E80124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  <w:lang w:eastAsia="ja-JP"/>
              </w:rPr>
            </w:pPr>
            <w:proofErr w:type="spellStart"/>
            <w:r w:rsidRPr="00BD01B5">
              <w:rPr>
                <w:rFonts w:ascii="Times New Roman" w:eastAsia="Yu Gothic" w:hAnsi="Times New Roman" w:cs="Times New Roman"/>
                <w:i/>
                <w:iCs/>
                <w:lang w:eastAsia="ja-JP"/>
              </w:rPr>
              <w:t>φ</w:t>
            </w:r>
            <w:r w:rsidRPr="00BD01B5">
              <w:rPr>
                <w:rFonts w:ascii="Times New Roman" w:eastAsia="Yu Gothic" w:hAnsi="Times New Roman" w:cs="Times New Roman"/>
                <w:vertAlign w:val="subscript"/>
              </w:rPr>
              <w:t>Bz</w:t>
            </w:r>
            <w:proofErr w:type="spellEnd"/>
            <w:r w:rsidRPr="00BD01B5">
              <w:rPr>
                <w:rFonts w:ascii="Times New Roman" w:eastAsia="Yu Gothic" w:hAnsi="Times New Roman" w:cs="Times New Roman" w:hint="eastAsia"/>
                <w:lang w:eastAsia="ja-JP"/>
              </w:rPr>
              <w:t>/</w:t>
            </w:r>
            <w:r w:rsidRPr="00BD01B5">
              <w:rPr>
                <w:rFonts w:ascii="Times New Roman" w:eastAsia="Yu Gothic" w:hAnsi="Times New Roman" w:cs="Times New Roman"/>
              </w:rPr>
              <w:t>deg</w:t>
            </w:r>
            <w:r w:rsidRPr="00BD01B5">
              <w:rPr>
                <w:rFonts w:ascii="Times New Roman" w:eastAsia="Yu Gothic" w:hAnsi="Times New Roman" w:cs="Times New Roman" w:hint="eastAsia"/>
                <w:lang w:eastAsia="ja-JP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1B2C3" w14:textId="60A5BB20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  <w:lang w:eastAsia="ja-JP"/>
              </w:rPr>
            </w:pPr>
            <w:r w:rsidRPr="00BD01B5">
              <w:rPr>
                <w:rFonts w:ascii="Times New Roman" w:eastAsia="Yu Gothic" w:hAnsi="Times New Roman" w:cs="Times New Roman" w:hint="eastAsia"/>
                <w:lang w:eastAsia="ja-JP"/>
              </w:rPr>
              <w:t>θ</w:t>
            </w:r>
            <w:r w:rsidRPr="00BD01B5">
              <w:rPr>
                <w:rFonts w:ascii="Times New Roman" w:eastAsia="Yu Gothic" w:hAnsi="Times New Roman" w:cs="Times New Roman" w:hint="eastAsia"/>
                <w:vertAlign w:val="subscript"/>
                <w:lang w:eastAsia="ja-JP"/>
              </w:rPr>
              <w:t>X</w:t>
            </w:r>
            <w:r w:rsidR="00633111" w:rsidRPr="00BD01B5">
              <w:rPr>
                <w:rFonts w:ascii="Times New Roman" w:eastAsia="Yu Gothic" w:hAnsi="Times New Roman" w:cs="Times New Roman"/>
                <w:lang w:eastAsia="ja-JP"/>
              </w:rPr>
              <w:t>/</w:t>
            </w:r>
            <w:r w:rsidRPr="00BD01B5">
              <w:rPr>
                <w:rFonts w:ascii="Times New Roman" w:eastAsia="Yu Gothic" w:hAnsi="Times New Roman" w:cs="Times New Roman"/>
              </w:rPr>
              <w:t>deg</w:t>
            </w:r>
            <w:r w:rsidRPr="00BD01B5">
              <w:rPr>
                <w:rFonts w:ascii="Times New Roman" w:eastAsia="Yu Gothic" w:hAnsi="Times New Roman" w:cs="Times New Roman" w:hint="eastAsia"/>
                <w:lang w:eastAsia="ja-JP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3E990" w14:textId="559E1814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 w:hint="eastAsia"/>
                <w:lang w:eastAsia="ja-JP"/>
              </w:rPr>
              <w:t>χ</w:t>
            </w:r>
            <w:r w:rsidRPr="00BD01B5">
              <w:rPr>
                <w:rFonts w:ascii="Times New Roman" w:eastAsia="Yu Gothic" w:hAnsi="Times New Roman" w:cs="Times New Roman" w:hint="eastAsia"/>
                <w:vertAlign w:val="subscript"/>
                <w:lang w:eastAsia="ja-JP"/>
              </w:rPr>
              <w:t>X</w:t>
            </w:r>
            <w:r w:rsidR="00633111" w:rsidRPr="00BD01B5">
              <w:rPr>
                <w:rFonts w:ascii="Times New Roman" w:eastAsia="Yu Gothic" w:hAnsi="Times New Roman" w:cs="Times New Roman"/>
                <w:lang w:eastAsia="ja-JP"/>
              </w:rPr>
              <w:t>/</w:t>
            </w:r>
            <w:r w:rsidRPr="00BD01B5">
              <w:rPr>
                <w:rFonts w:ascii="Times New Roman" w:eastAsia="Yu Gothic" w:hAnsi="Times New Roman" w:cs="Times New Roman"/>
              </w:rPr>
              <w:t>deg</w:t>
            </w:r>
            <w:r w:rsidR="00633111" w:rsidRPr="00BD01B5">
              <w:rPr>
                <w:rFonts w:ascii="Times New Roman" w:eastAsia="Yu Gothic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40392" w14:textId="637F26B3" w:rsidR="006B76C7" w:rsidRPr="00BD01B5" w:rsidRDefault="006B76C7" w:rsidP="007D38D1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  <w:lang w:eastAsia="ja-JP"/>
              </w:rPr>
              <w:t>S</w:t>
            </w:r>
            <w:r w:rsidRPr="00BD01B5">
              <w:rPr>
                <w:rFonts w:ascii="Times New Roman" w:eastAsia="Yu Gothic" w:hAnsi="Times New Roman" w:cs="Times New Roman" w:hint="eastAsia"/>
                <w:lang w:eastAsia="ja-JP"/>
              </w:rPr>
              <w:t xml:space="preserve">ingle point </w:t>
            </w:r>
            <w:r w:rsidRPr="00BD01B5">
              <w:rPr>
                <w:rFonts w:ascii="Times New Roman" w:eastAsia="Yu Gothic" w:hAnsi="Times New Roman" w:cs="Times New Roman"/>
              </w:rPr>
              <w:t>energy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9ABBD" w14:textId="26887123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  <w:lang w:eastAsia="ja-JP"/>
              </w:rPr>
            </w:pPr>
            <w:r w:rsidRPr="00BD01B5">
              <w:rPr>
                <w:rFonts w:ascii="Times New Roman" w:eastAsia="Yu Gothic" w:hAnsi="Times New Roman" w:cs="Times New Roman"/>
              </w:rPr>
              <w:t>Fitted</w:t>
            </w:r>
            <w:r w:rsidRPr="00BD01B5">
              <w:rPr>
                <w:rFonts w:ascii="Times New Roman" w:eastAsia="Yu Gothic" w:hAnsi="Times New Roman" w:cs="Times New Roman" w:hint="eastAsia"/>
                <w:lang w:eastAsia="ja-JP"/>
              </w:rPr>
              <w:t xml:space="preserve"> </w:t>
            </w:r>
            <w:r w:rsidRPr="00BD01B5">
              <w:rPr>
                <w:rFonts w:ascii="Times New Roman" w:eastAsia="Yu Gothic" w:hAnsi="Times New Roman" w:cs="Times New Roman"/>
              </w:rPr>
              <w:t>potential</w:t>
            </w:r>
            <w:r w:rsidRPr="00BD01B5">
              <w:rPr>
                <w:rFonts w:ascii="Times New Roman" w:eastAsia="Yu Gothic" w:hAnsi="Times New Roman" w:cs="Times New Roman" w:hint="eastAsia"/>
                <w:lang w:eastAsia="ja-JP"/>
              </w:rPr>
              <w:t xml:space="preserve"> energy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E58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residual</w:t>
            </w:r>
          </w:p>
        </w:tc>
      </w:tr>
      <w:tr w:rsidR="00BD01B5" w:rsidRPr="00BD01B5" w14:paraId="56B9ADE4" w14:textId="77777777" w:rsidTr="006B28F3">
        <w:trPr>
          <w:trHeight w:hRule="exact" w:val="454"/>
        </w:trPr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DA5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F7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77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08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D5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54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155.388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68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167.8944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EA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-12.5063</w:t>
            </w:r>
          </w:p>
        </w:tc>
      </w:tr>
      <w:tr w:rsidR="00BD01B5" w:rsidRPr="00BD01B5" w14:paraId="19BED3A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0EE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5E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03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74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07AE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79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44.33388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13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53.34245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03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-9.00857</w:t>
            </w:r>
          </w:p>
        </w:tc>
      </w:tr>
      <w:tr w:rsidR="00BD01B5" w:rsidRPr="00BD01B5" w14:paraId="4EC6E16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BE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D2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F7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181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C1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30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27.87328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85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31.60087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7D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-3.72759</w:t>
            </w:r>
          </w:p>
        </w:tc>
      </w:tr>
      <w:tr w:rsidR="00BD01B5" w:rsidRPr="00BD01B5" w14:paraId="1256B55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91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12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CB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94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49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1E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62.55027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A4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62.71682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7A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-0.16655</w:t>
            </w:r>
          </w:p>
        </w:tc>
      </w:tr>
      <w:tr w:rsidR="00BD01B5" w:rsidRPr="00BD01B5" w14:paraId="06DB4B4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87C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A6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57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DBA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DA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65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122.0279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B4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122.7987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42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-0.77081</w:t>
            </w:r>
          </w:p>
        </w:tc>
      </w:tr>
      <w:tr w:rsidR="00BD01B5" w:rsidRPr="00BD01B5" w14:paraId="3350228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30F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10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47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E5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12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43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150.5596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AE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164.523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3A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-13.9634</w:t>
            </w:r>
          </w:p>
        </w:tc>
      </w:tr>
      <w:tr w:rsidR="00BD01B5" w:rsidRPr="00BD01B5" w14:paraId="6BEE59A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CE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C1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6F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18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48F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4A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53.33234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94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63.35088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34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-10.0185</w:t>
            </w:r>
          </w:p>
        </w:tc>
      </w:tr>
      <w:tr w:rsidR="00BD01B5" w:rsidRPr="00BD01B5" w14:paraId="469C499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30E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777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2F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31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22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0E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44.9923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6C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50.6908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EA5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-5.6985</w:t>
            </w:r>
          </w:p>
        </w:tc>
      </w:tr>
      <w:tr w:rsidR="00BD01B5" w:rsidRPr="00BD01B5" w14:paraId="0EA9751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4F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31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244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9D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13A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44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84.05878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AC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86.58993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FB3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-2.53115</w:t>
            </w:r>
          </w:p>
        </w:tc>
      </w:tr>
      <w:tr w:rsidR="00BD01B5" w:rsidRPr="00BD01B5" w14:paraId="6DCC28C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E71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4E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32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79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D6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38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144.8533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443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147.1567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B7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-2.30341</w:t>
            </w:r>
          </w:p>
        </w:tc>
      </w:tr>
      <w:tr w:rsidR="00BD01B5" w:rsidRPr="00BD01B5" w14:paraId="34C197C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E9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2B4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92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BF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9B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21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155.6075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DFB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157.6842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23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-2.07664</w:t>
            </w:r>
          </w:p>
        </w:tc>
      </w:tr>
      <w:tr w:rsidR="00BD01B5" w:rsidRPr="00BD01B5" w14:paraId="4031B41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18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8F9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DC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190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3D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16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83.40036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35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82.52459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29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0.87577</w:t>
            </w:r>
          </w:p>
        </w:tc>
      </w:tr>
      <w:tr w:rsidR="00BD01B5" w:rsidRPr="00BD01B5" w14:paraId="46B704F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AB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41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D5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5C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A5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9A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87.78985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18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87.28037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11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0.50948</w:t>
            </w:r>
          </w:p>
        </w:tc>
      </w:tr>
      <w:tr w:rsidR="00BD01B5" w:rsidRPr="00BD01B5" w14:paraId="5CD01B4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C7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AE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3A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BD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C2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38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131.6848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EA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131.9987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C3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-0.31392</w:t>
            </w:r>
          </w:p>
        </w:tc>
      </w:tr>
      <w:tr w:rsidR="00BD01B5" w:rsidRPr="00BD01B5" w14:paraId="7C654AF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9C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70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B7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058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ABD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D3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192.2598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D9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192.788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03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-0.5282</w:t>
            </w:r>
          </w:p>
        </w:tc>
      </w:tr>
      <w:tr w:rsidR="00BD01B5" w:rsidRPr="00BD01B5" w14:paraId="3FFB81A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A5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E3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24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86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77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FF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161.5333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9ED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154.2168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5B4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7.31658</w:t>
            </w:r>
          </w:p>
        </w:tc>
      </w:tr>
      <w:tr w:rsidR="00BD01B5" w:rsidRPr="00BD01B5" w14:paraId="4C58FEA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98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B5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CF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5B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6A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48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100.5194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DD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91.68987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80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8.82951</w:t>
            </w:r>
          </w:p>
        </w:tc>
      </w:tr>
      <w:tr w:rsidR="00BD01B5" w:rsidRPr="00BD01B5" w14:paraId="547DFA3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13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5C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75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08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D7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E8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109.2984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83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104.78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DA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4.51835</w:t>
            </w:r>
          </w:p>
        </w:tc>
      </w:tr>
      <w:tr w:rsidR="00BD01B5" w:rsidRPr="00BD01B5" w14:paraId="19A4581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4EB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8B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57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32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B1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6C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153.4128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E9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153.5344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80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-0.12159</w:t>
            </w:r>
          </w:p>
        </w:tc>
      </w:tr>
      <w:tr w:rsidR="00BD01B5" w:rsidRPr="00BD01B5" w14:paraId="6432A8D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4A6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7A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48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5A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06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71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213.1099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5B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214.0613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C1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-0.95146</w:t>
            </w:r>
          </w:p>
        </w:tc>
      </w:tr>
      <w:tr w:rsidR="00BD01B5" w:rsidRPr="00BD01B5" w14:paraId="013AAE7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74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48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47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0D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2C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EA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172.946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75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172.3888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17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0.55721</w:t>
            </w:r>
          </w:p>
        </w:tc>
      </w:tr>
      <w:tr w:rsidR="00BD01B5" w:rsidRPr="00BD01B5" w14:paraId="55EA01F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F0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367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3E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A5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EB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BB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35.55489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E6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34.80955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54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0.74534</w:t>
            </w:r>
          </w:p>
        </w:tc>
      </w:tr>
      <w:tr w:rsidR="00BD01B5" w:rsidRPr="00BD01B5" w14:paraId="43E44C6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1D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036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A9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82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21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84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1.31685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A4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-3.66616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4D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4.98301</w:t>
            </w:r>
          </w:p>
        </w:tc>
      </w:tr>
      <w:tr w:rsidR="00BD01B5" w:rsidRPr="00BD01B5" w14:paraId="6C4903B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0E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86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84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FD9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60A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D69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25.02011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AF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17.00886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48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8.01125</w:t>
            </w:r>
          </w:p>
        </w:tc>
      </w:tr>
      <w:tr w:rsidR="00BD01B5" w:rsidRPr="00BD01B5" w14:paraId="028A345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D5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D4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30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3EE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44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30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78.79139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40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72.94302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3D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5.84837</w:t>
            </w:r>
          </w:p>
        </w:tc>
      </w:tr>
      <w:tr w:rsidR="00BD01B5" w:rsidRPr="00BD01B5" w14:paraId="07FC68E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5B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6B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6B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69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76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E5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154.2907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2E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166.8982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C71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-12.6075</w:t>
            </w:r>
          </w:p>
        </w:tc>
      </w:tr>
      <w:tr w:rsidR="00BD01B5" w:rsidRPr="00BD01B5" w14:paraId="1D0934D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08FE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56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308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9E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55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1E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45.8702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E2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55.20862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CF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-9.33842</w:t>
            </w:r>
          </w:p>
        </w:tc>
      </w:tr>
      <w:tr w:rsidR="00BD01B5" w:rsidRPr="00BD01B5" w14:paraId="4F7128E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39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DB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9C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4DB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AA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37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30.72645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178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35.17769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5D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-4.45124</w:t>
            </w:r>
          </w:p>
        </w:tc>
      </w:tr>
      <w:tr w:rsidR="00BD01B5" w:rsidRPr="00BD01B5" w14:paraId="16EAB3F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13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6A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97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55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A6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EB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65.84239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AB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66.85256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9FC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-1.01017</w:t>
            </w:r>
          </w:p>
        </w:tc>
      </w:tr>
      <w:tr w:rsidR="00BD01B5" w:rsidRPr="00BD01B5" w14:paraId="2FCF384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15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2C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08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F0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4B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D5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125.32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CE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126.3416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E6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-1.02162</w:t>
            </w:r>
          </w:p>
        </w:tc>
      </w:tr>
      <w:tr w:rsidR="00BD01B5" w:rsidRPr="00BD01B5" w14:paraId="15D2B72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23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8D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31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64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1D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E5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156.4854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D4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05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1.43243</w:t>
            </w:r>
          </w:p>
        </w:tc>
      </w:tr>
      <w:tr w:rsidR="00BD01B5" w:rsidRPr="00BD01B5" w14:paraId="01A45E0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53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94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36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A5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8C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0A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91.95987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BD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88.41846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64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3.54141</w:t>
            </w:r>
          </w:p>
        </w:tc>
      </w:tr>
      <w:tr w:rsidR="00BD01B5" w:rsidRPr="00BD01B5" w14:paraId="59336D8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D0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0A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64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18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F1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D6E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100.0804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BD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98.55269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BB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1.52774</w:t>
            </w:r>
          </w:p>
        </w:tc>
      </w:tr>
      <w:tr w:rsidR="00BD01B5" w:rsidRPr="00BD01B5" w14:paraId="30D11B3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CD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F1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8C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F7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6C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80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144.8533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25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145.5029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9D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-0.6496</w:t>
            </w:r>
          </w:p>
        </w:tc>
      </w:tr>
      <w:tr w:rsidR="00BD01B5" w:rsidRPr="00BD01B5" w14:paraId="21AF7A3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7B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A3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D39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78D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30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CD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205.2088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96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205.3774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1A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-0.1686</w:t>
            </w:r>
          </w:p>
        </w:tc>
      </w:tr>
      <w:tr w:rsidR="00BD01B5" w:rsidRPr="00BD01B5" w14:paraId="3AFB2FC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91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AB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6B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586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06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117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157.5828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2E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148.6984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07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8.88434</w:t>
            </w:r>
          </w:p>
        </w:tc>
      </w:tr>
      <w:tr w:rsidR="00BD01B5" w:rsidRPr="00BD01B5" w14:paraId="0040C33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10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7A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C7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2F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84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71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106.2257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EB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101.2292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93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4.99649</w:t>
            </w:r>
          </w:p>
        </w:tc>
      </w:tr>
      <w:tr w:rsidR="00BD01B5" w:rsidRPr="00BD01B5" w14:paraId="060A28A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05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3E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F2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E0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FA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D6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120.0526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CA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123.0838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A5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-3.03122</w:t>
            </w:r>
          </w:p>
        </w:tc>
      </w:tr>
      <w:tr w:rsidR="00BD01B5" w:rsidRPr="00BD01B5" w14:paraId="6F9AD63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CA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85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90D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BA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58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81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167.0202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57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174.3095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A1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-7.28927</w:t>
            </w:r>
          </w:p>
        </w:tc>
      </w:tr>
      <w:tr w:rsidR="00BD01B5" w:rsidRPr="00BD01B5" w14:paraId="23A5B51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7E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68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BC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10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6A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E9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228.0341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A5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231.0145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C4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-2.98037</w:t>
            </w:r>
          </w:p>
        </w:tc>
      </w:tr>
      <w:tr w:rsidR="00BD01B5" w:rsidRPr="00BD01B5" w14:paraId="04407B7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C1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71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B19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E6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89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03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148.5843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A6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160.8636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46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-12.2793</w:t>
            </w:r>
          </w:p>
        </w:tc>
      </w:tr>
      <w:tr w:rsidR="00BD01B5" w:rsidRPr="00BD01B5" w14:paraId="1EBCDD2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34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6C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E9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1C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15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A5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61.89185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F2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70.82988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16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-8.93803</w:t>
            </w:r>
          </w:p>
        </w:tc>
      </w:tr>
      <w:tr w:rsidR="00BD01B5" w:rsidRPr="00BD01B5" w14:paraId="637E4FA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CA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247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CF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BF3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130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72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59.03868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96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65.00984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16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-5.97116</w:t>
            </w:r>
          </w:p>
        </w:tc>
      </w:tr>
      <w:tr w:rsidR="00BD01B5" w:rsidRPr="00BD01B5" w14:paraId="29ADCFF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93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17A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AB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60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54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A59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100.0804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AD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103.4507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12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-3.37025</w:t>
            </w:r>
          </w:p>
        </w:tc>
      </w:tr>
      <w:tr w:rsidR="00BD01B5" w:rsidRPr="00BD01B5" w14:paraId="4E6EFF4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FE2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F2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22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51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81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B42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160.8749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27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162.2608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E8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-1.38589</w:t>
            </w:r>
          </w:p>
        </w:tc>
      </w:tr>
      <w:tr w:rsidR="00BD01B5" w:rsidRPr="00BD01B5" w14:paraId="4FE6789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47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56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F7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26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B5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35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159.1191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E7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161.6315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5E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-2.51239</w:t>
            </w:r>
          </w:p>
        </w:tc>
      </w:tr>
      <w:tr w:rsidR="00BD01B5" w:rsidRPr="00BD01B5" w14:paraId="07398D5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33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CF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A4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982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85A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FA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79.88877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BF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77.57503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DA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2.31374</w:t>
            </w:r>
          </w:p>
        </w:tc>
      </w:tr>
      <w:tr w:rsidR="00BD01B5" w:rsidRPr="00BD01B5" w14:paraId="4157FD1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E0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A0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88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BC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70A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F8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80.76666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C3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77.73223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6C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3.03443</w:t>
            </w:r>
          </w:p>
        </w:tc>
      </w:tr>
      <w:tr w:rsidR="00BD01B5" w:rsidRPr="00BD01B5" w14:paraId="5B189D7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10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56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87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06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8B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E1C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122.9058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51A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122.1503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7B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0.75548</w:t>
            </w:r>
          </w:p>
        </w:tc>
      </w:tr>
      <w:tr w:rsidR="00BD01B5" w:rsidRPr="00BD01B5" w14:paraId="3673356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A1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B29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AA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26C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DC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0C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183.4808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2E3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186.9377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FC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-3.45688</w:t>
            </w:r>
          </w:p>
        </w:tc>
      </w:tr>
      <w:tr w:rsidR="00BD01B5" w:rsidRPr="00BD01B5" w14:paraId="4670A49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0B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F2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EC9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08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D6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526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159.1191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F3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161.6315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F2A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-2.51239</w:t>
            </w:r>
          </w:p>
        </w:tc>
      </w:tr>
      <w:tr w:rsidR="00BD01B5" w:rsidRPr="00BD01B5" w14:paraId="0E262FF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CB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928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78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8F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4A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EF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79.88877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45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77.57503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64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2.31374</w:t>
            </w:r>
          </w:p>
        </w:tc>
      </w:tr>
      <w:tr w:rsidR="00BD01B5" w:rsidRPr="00BD01B5" w14:paraId="1E3ED8A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01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85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B4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CC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95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F5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80.76666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9A9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77.73223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2E9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3.03443</w:t>
            </w:r>
          </w:p>
        </w:tc>
      </w:tr>
      <w:tr w:rsidR="00BD01B5" w:rsidRPr="00BD01B5" w14:paraId="31A385F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26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3A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9B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4F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31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EC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122.9058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FE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122.1503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52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0.75548</w:t>
            </w:r>
          </w:p>
        </w:tc>
      </w:tr>
      <w:tr w:rsidR="00BD01B5" w:rsidRPr="00BD01B5" w14:paraId="6A2B361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72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FF2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23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6ED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52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FA4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183.4808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A1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186.9377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481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-3.45688</w:t>
            </w:r>
          </w:p>
        </w:tc>
      </w:tr>
      <w:tr w:rsidR="00BD01B5" w:rsidRPr="00BD01B5" w14:paraId="76BD405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60A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53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B5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42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97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A8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148.5843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BA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160.8636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E2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-12.2793</w:t>
            </w:r>
          </w:p>
        </w:tc>
      </w:tr>
      <w:tr w:rsidR="00BD01B5" w:rsidRPr="00BD01B5" w14:paraId="6984641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26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198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F6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EE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D3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9D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61.89185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C7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70.82988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6B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-8.93803</w:t>
            </w:r>
          </w:p>
        </w:tc>
      </w:tr>
      <w:tr w:rsidR="00BD01B5" w:rsidRPr="00BD01B5" w14:paraId="4273165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AB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76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E5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E6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BB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23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59.03868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14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65.00984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F3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-5.97116</w:t>
            </w:r>
          </w:p>
        </w:tc>
      </w:tr>
      <w:tr w:rsidR="00BD01B5" w:rsidRPr="00BD01B5" w14:paraId="6FBE2A2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C7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96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11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62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E5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B9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100.0804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D7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103.4507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78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-3.37025</w:t>
            </w:r>
          </w:p>
        </w:tc>
      </w:tr>
      <w:tr w:rsidR="00BD01B5" w:rsidRPr="00BD01B5" w14:paraId="2C0E937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BF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1C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98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CC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83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93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160.8749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2B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162.2608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B0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-1.38589</w:t>
            </w:r>
          </w:p>
        </w:tc>
      </w:tr>
      <w:tr w:rsidR="00BD01B5" w:rsidRPr="00BD01B5" w14:paraId="1E79AB8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51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FB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2E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2A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B5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DC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174.2629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0A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172.6802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32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1.58268</w:t>
            </w:r>
          </w:p>
        </w:tc>
      </w:tr>
      <w:tr w:rsidR="00BD01B5" w:rsidRPr="00BD01B5" w14:paraId="7401564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10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8D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3AE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CA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B27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08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35.11594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20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33.74548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E1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1.37046</w:t>
            </w:r>
          </w:p>
        </w:tc>
      </w:tr>
      <w:tr w:rsidR="00BD01B5" w:rsidRPr="00BD01B5" w14:paraId="6A5C341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DC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2AF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93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FD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5C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1C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B5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-5.6926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9B8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5.6926</w:t>
            </w:r>
          </w:p>
        </w:tc>
      </w:tr>
      <w:tr w:rsidR="00BD01B5" w:rsidRPr="00BD01B5" w14:paraId="0E52F81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80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BA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2E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2BE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61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3A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23.04484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E3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14.41315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7E3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8.63169</w:t>
            </w:r>
          </w:p>
        </w:tc>
      </w:tr>
      <w:tr w:rsidR="00BD01B5" w:rsidRPr="00BD01B5" w14:paraId="144F3CB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51D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83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891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E7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C5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F545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76.59665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30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70.1711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57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6.42555</w:t>
            </w:r>
          </w:p>
        </w:tc>
      </w:tr>
      <w:tr w:rsidR="00BD01B5" w:rsidRPr="00BD01B5" w14:paraId="3CE05FF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FF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6BF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16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1F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FA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6D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157.8023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0C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148.3644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63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9.43785</w:t>
            </w:r>
          </w:p>
        </w:tc>
      </w:tr>
      <w:tr w:rsidR="00BD01B5" w:rsidRPr="00BD01B5" w14:paraId="127504A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E0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90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9A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883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C4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CE1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106.8841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4D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101.9186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0E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4.96555</w:t>
            </w:r>
          </w:p>
        </w:tc>
      </w:tr>
      <w:tr w:rsidR="00BD01B5" w:rsidRPr="00BD01B5" w14:paraId="10AE839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D1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32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D8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CF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B09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D0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120.7111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DA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124.4035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27C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-3.69247</w:t>
            </w:r>
          </w:p>
        </w:tc>
      </w:tr>
      <w:tr w:rsidR="00BD01B5" w:rsidRPr="00BD01B5" w14:paraId="28E0C4A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99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9B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51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8D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BE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8A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167.8981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AA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175.8664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8B5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-7.96828</w:t>
            </w:r>
          </w:p>
        </w:tc>
      </w:tr>
      <w:tr w:rsidR="00BD01B5" w:rsidRPr="00BD01B5" w14:paraId="76EE3FF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57F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17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720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34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44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8F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228.912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56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232.4156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C1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-3.50352</w:t>
            </w:r>
          </w:p>
        </w:tc>
      </w:tr>
      <w:tr w:rsidR="00BD01B5" w:rsidRPr="00BD01B5" w14:paraId="41F7F9D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78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F5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D1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09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DBA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9C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164.606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B3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161.8875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B5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2.71851</w:t>
            </w:r>
          </w:p>
        </w:tc>
      </w:tr>
      <w:tr w:rsidR="00BD01B5" w:rsidRPr="00BD01B5" w14:paraId="0DF71FE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D6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7A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72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FA5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4A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029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88.66775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F9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79.82341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49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8.84434</w:t>
            </w:r>
          </w:p>
        </w:tc>
      </w:tr>
      <w:tr w:rsidR="00BD01B5" w:rsidRPr="00BD01B5" w14:paraId="46E2530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29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96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014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6D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C6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63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90.20407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F89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81.97303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C0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8.23104</w:t>
            </w:r>
          </w:p>
        </w:tc>
      </w:tr>
      <w:tr w:rsidR="00BD01B5" w:rsidRPr="00BD01B5" w14:paraId="6D32C16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A1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F4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C6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AA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0A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657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131.2458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7A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128.3835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63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2.8623</w:t>
            </w:r>
          </w:p>
        </w:tc>
      </w:tr>
      <w:tr w:rsidR="00BD01B5" w:rsidRPr="00BD01B5" w14:paraId="6194D81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97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B4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12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70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1A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41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190.504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5D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195.1633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A5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-4.65932</w:t>
            </w:r>
          </w:p>
        </w:tc>
      </w:tr>
      <w:tr w:rsidR="00BD01B5" w:rsidRPr="00BD01B5" w14:paraId="584B081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20C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A1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08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FE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53E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AF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179.9692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16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189.8917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45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-9.9225</w:t>
            </w:r>
          </w:p>
        </w:tc>
      </w:tr>
      <w:tr w:rsidR="00BD01B5" w:rsidRPr="00BD01B5" w14:paraId="00FA27C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3E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62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1DF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74B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C4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04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62.55027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955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70.84129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E67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-8.29102</w:t>
            </w:r>
          </w:p>
        </w:tc>
      </w:tr>
      <w:tr w:rsidR="00BD01B5" w:rsidRPr="00BD01B5" w14:paraId="02249C8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01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7BC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3E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6AD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AC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7BF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41.26123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D4C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45.47731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DF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-4.21608</w:t>
            </w:r>
          </w:p>
        </w:tc>
      </w:tr>
      <w:tr w:rsidR="00BD01B5" w:rsidRPr="00BD01B5" w14:paraId="3869349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0A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D0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5D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A0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5C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D1B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72.86558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1C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73.67633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13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-0.81075</w:t>
            </w:r>
          </w:p>
        </w:tc>
      </w:tr>
      <w:tr w:rsidR="00BD01B5" w:rsidRPr="00BD01B5" w14:paraId="75B2AE5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73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A7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D37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EE1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BC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79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129.929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E1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131.4094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B9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-1.48039</w:t>
            </w:r>
          </w:p>
        </w:tc>
      </w:tr>
      <w:tr w:rsidR="00BD01B5" w:rsidRPr="00BD01B5" w14:paraId="69FB4EE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7B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B9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63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0B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99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3D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94.59357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C3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116.5554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8A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-21.9618</w:t>
            </w:r>
          </w:p>
        </w:tc>
      </w:tr>
      <w:tr w:rsidR="00BD01B5" w:rsidRPr="00BD01B5" w14:paraId="2B7439C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74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3D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41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93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5C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29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25.45906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17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36.53811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31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-11.0791</w:t>
            </w:r>
          </w:p>
        </w:tc>
      </w:tr>
      <w:tr w:rsidR="00BD01B5" w:rsidRPr="00BD01B5" w14:paraId="40BAAAD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5D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13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47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CC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42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1BF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32.92119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B7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38.23416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69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-5.31297</w:t>
            </w:r>
          </w:p>
        </w:tc>
      </w:tr>
      <w:tr w:rsidR="00BD01B5" w:rsidRPr="00BD01B5" w14:paraId="105DDF9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93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72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A38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F4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2AA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DD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80.32771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5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83.93593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D1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-3.60822</w:t>
            </w:r>
          </w:p>
        </w:tc>
      </w:tr>
      <w:tr w:rsidR="00BD01B5" w:rsidRPr="00BD01B5" w14:paraId="0068615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3F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EB9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13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DB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FF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F6E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145.5117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94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151.2194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72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-5.70773</w:t>
            </w:r>
          </w:p>
        </w:tc>
      </w:tr>
      <w:tr w:rsidR="00BD01B5" w:rsidRPr="00BD01B5" w14:paraId="2262B7D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31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9C3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29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8BE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39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48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103.3726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17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107.3535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67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-3.98097</w:t>
            </w:r>
          </w:p>
        </w:tc>
      </w:tr>
      <w:tr w:rsidR="00BD01B5" w:rsidRPr="00BD01B5" w14:paraId="23BEDE1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4A8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28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A9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3B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E53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DC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56.62445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DF4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53.34877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DA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3.27568</w:t>
            </w:r>
          </w:p>
        </w:tc>
      </w:tr>
      <w:tr w:rsidR="00BD01B5" w:rsidRPr="00BD01B5" w14:paraId="0188E6F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6D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24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1F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F5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246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7E0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75.2798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A1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72.4607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64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2.8191</w:t>
            </w:r>
          </w:p>
        </w:tc>
      </w:tr>
      <w:tr w:rsidR="00BD01B5" w:rsidRPr="00BD01B5" w14:paraId="68218D7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15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C6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93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F8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58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07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126.6369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1E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126.9817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F70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-0.34481</w:t>
            </w:r>
          </w:p>
        </w:tc>
      </w:tr>
      <w:tr w:rsidR="00BD01B5" w:rsidRPr="00BD01B5" w14:paraId="2A9EBDD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7F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BD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21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3A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CB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89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191.6014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67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194.4877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757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-2.88633</w:t>
            </w:r>
          </w:p>
        </w:tc>
      </w:tr>
      <w:tr w:rsidR="00BD01B5" w:rsidRPr="00BD01B5" w14:paraId="45FA53E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7F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ED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CF5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121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D7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E3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180.4082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999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171.488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33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8.92016</w:t>
            </w:r>
          </w:p>
        </w:tc>
      </w:tr>
      <w:tr w:rsidR="00BD01B5" w:rsidRPr="00BD01B5" w14:paraId="3CCBD6C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C3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6A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59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59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5B9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3F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114.3463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35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104.4626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014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9.88365</w:t>
            </w:r>
          </w:p>
        </w:tc>
      </w:tr>
      <w:tr w:rsidR="00BD01B5" w:rsidRPr="00BD01B5" w14:paraId="4E278C9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CF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F6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E4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3C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6A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6B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119.6137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76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113.9304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68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5.6833</w:t>
            </w:r>
          </w:p>
        </w:tc>
      </w:tr>
      <w:tr w:rsidR="00BD01B5" w:rsidRPr="00BD01B5" w14:paraId="12608E3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4D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C8B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39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05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6E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518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161.5333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8D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159.7678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B83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1.76553</w:t>
            </w:r>
          </w:p>
        </w:tc>
      </w:tr>
      <w:tr w:rsidR="00BD01B5" w:rsidRPr="00BD01B5" w14:paraId="2B44D0D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19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A8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DF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34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79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EB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219.2552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DF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217.9459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DE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1.30924</w:t>
            </w:r>
          </w:p>
        </w:tc>
      </w:tr>
      <w:tr w:rsidR="00BD01B5" w:rsidRPr="00BD01B5" w14:paraId="77638BA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D9F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FD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EB1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53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AF4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C2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203.6725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C3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196.3342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4B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7.33828</w:t>
            </w:r>
          </w:p>
        </w:tc>
      </w:tr>
      <w:tr w:rsidR="00BD01B5" w:rsidRPr="00BD01B5" w14:paraId="482358C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34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A0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49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32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77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68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57.28288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34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54.25644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B8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3.02644</w:t>
            </w:r>
          </w:p>
        </w:tc>
      </w:tr>
      <w:tr w:rsidR="00BD01B5" w:rsidRPr="00BD01B5" w14:paraId="195045B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88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E6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FA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C1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EDA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1F6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16.89955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67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12.15834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90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4.74121</w:t>
            </w:r>
          </w:p>
        </w:tc>
      </w:tr>
      <w:tr w:rsidR="00BD01B5" w:rsidRPr="00BD01B5" w14:paraId="4660AAB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5E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10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BEC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F8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657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80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36.65226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D7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29.91643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FC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6.73583</w:t>
            </w:r>
          </w:p>
        </w:tc>
      </w:tr>
      <w:tr w:rsidR="00BD01B5" w:rsidRPr="00BD01B5" w14:paraId="009A51D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1B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A9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D6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9C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ED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91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87.78985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3A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83.50174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F1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4.28811</w:t>
            </w:r>
          </w:p>
        </w:tc>
      </w:tr>
      <w:tr w:rsidR="00BD01B5" w:rsidRPr="00BD01B5" w14:paraId="7B9CEF3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33A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17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54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4F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8A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9B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92.39882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48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119.8501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5D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-27.4512</w:t>
            </w:r>
          </w:p>
        </w:tc>
      </w:tr>
      <w:tr w:rsidR="00BD01B5" w:rsidRPr="00BD01B5" w14:paraId="05D4D5B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92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64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BE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9C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1A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03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15.36322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23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29.31532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ED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-13.9521</w:t>
            </w:r>
          </w:p>
        </w:tc>
      </w:tr>
      <w:tr w:rsidR="00BD01B5" w:rsidRPr="00BD01B5" w14:paraId="5B3ED26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E5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1A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6F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D9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88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0B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17.55797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00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23.64053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8F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-6.08256</w:t>
            </w:r>
          </w:p>
        </w:tc>
      </w:tr>
      <w:tr w:rsidR="00BD01B5" w:rsidRPr="00BD01B5" w14:paraId="3073DC9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DC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B8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62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4C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D3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44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62.11132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50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65.11805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6C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-3.00673</w:t>
            </w:r>
          </w:p>
        </w:tc>
      </w:tr>
      <w:tr w:rsidR="00BD01B5" w:rsidRPr="00BD01B5" w14:paraId="280A988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F2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95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CE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B71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68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9B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126.1979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3F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131.3239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D5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-5.12595</w:t>
            </w:r>
          </w:p>
        </w:tc>
      </w:tr>
      <w:tr w:rsidR="00BD01B5" w:rsidRPr="00BD01B5" w14:paraId="2802857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EE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F4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0B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A2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DC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25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110.3957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4F8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103.912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9D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6.48376</w:t>
            </w:r>
          </w:p>
        </w:tc>
      </w:tr>
      <w:tr w:rsidR="00BD01B5" w:rsidRPr="00BD01B5" w14:paraId="71F1AE9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EA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08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D5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A2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91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135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67.81766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87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58.43226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82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9.3854</w:t>
            </w:r>
          </w:p>
        </w:tc>
      </w:tr>
      <w:tr w:rsidR="00BD01B5" w:rsidRPr="00BD01B5" w14:paraId="1BAA544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BF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8E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2AA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65C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68E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8A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88.2288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3B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82.92263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4D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5.30617</w:t>
            </w:r>
          </w:p>
        </w:tc>
      </w:tr>
      <w:tr w:rsidR="00BD01B5" w:rsidRPr="00BD01B5" w14:paraId="6673805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46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FE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FA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FCE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A1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B42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140.0248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1E1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139.6754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BE5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0.34937</w:t>
            </w:r>
          </w:p>
        </w:tc>
      </w:tr>
      <w:tr w:rsidR="00BD01B5" w:rsidRPr="00BD01B5" w14:paraId="0500C36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05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E5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24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04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D7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68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204.5504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A4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206.2667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0F4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-1.71634</w:t>
            </w:r>
          </w:p>
        </w:tc>
      </w:tr>
      <w:tr w:rsidR="00BD01B5" w:rsidRPr="00BD01B5" w14:paraId="048D18C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F1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DF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2B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FA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A5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E1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170.7513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AF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164.458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CA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6.29325</w:t>
            </w:r>
          </w:p>
        </w:tc>
      </w:tr>
      <w:tr w:rsidR="00BD01B5" w:rsidRPr="00BD01B5" w14:paraId="16E9A06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56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9C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24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4F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AC5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52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116.7605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62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112.4903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09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4.27019</w:t>
            </w:r>
          </w:p>
        </w:tc>
      </w:tr>
      <w:tr w:rsidR="00BD01B5" w:rsidRPr="00BD01B5" w14:paraId="3466C0D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E9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56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053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6F0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C4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A4F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128.1732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28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130.7225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2F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-2.54935</w:t>
            </w:r>
          </w:p>
        </w:tc>
      </w:tr>
      <w:tr w:rsidR="00BD01B5" w:rsidRPr="00BD01B5" w14:paraId="365A152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45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B5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A3F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08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24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37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173.385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86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179.0312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86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-5.64627</w:t>
            </w:r>
          </w:p>
        </w:tc>
      </w:tr>
      <w:tr w:rsidR="00BD01B5" w:rsidRPr="00BD01B5" w14:paraId="71AB357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AED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3B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A2A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8B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8F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9D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233.0821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18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233.3874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DC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-0.30536</w:t>
            </w:r>
          </w:p>
        </w:tc>
      </w:tr>
      <w:tr w:rsidR="00BD01B5" w:rsidRPr="00BD01B5" w14:paraId="3EEC923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6C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63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B5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54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20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5E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169.6539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0C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180.5797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46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-10.9258</w:t>
            </w:r>
          </w:p>
        </w:tc>
      </w:tr>
      <w:tr w:rsidR="00BD01B5" w:rsidRPr="00BD01B5" w14:paraId="203634B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34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6D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B4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DB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E1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15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77.47454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2B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86.04749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B7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-8.57295</w:t>
            </w:r>
          </w:p>
        </w:tc>
      </w:tr>
      <w:tr w:rsidR="00BD01B5" w:rsidRPr="00BD01B5" w14:paraId="018A77C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16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66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07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0D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5F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D5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70.89031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F0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76.60507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B1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-5.71476</w:t>
            </w:r>
          </w:p>
        </w:tc>
      </w:tr>
      <w:tr w:rsidR="00BD01B5" w:rsidRPr="00BD01B5" w14:paraId="6045E16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4A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A2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54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94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0D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87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109.0789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99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E0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-3.05009</w:t>
            </w:r>
          </w:p>
        </w:tc>
      </w:tr>
      <w:tr w:rsidR="00BD01B5" w:rsidRPr="00BD01B5" w14:paraId="43A63C6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3E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82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3E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43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871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462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167.8981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947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168.5902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F4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-0.69215</w:t>
            </w:r>
          </w:p>
        </w:tc>
      </w:tr>
      <w:tr w:rsidR="00BD01B5" w:rsidRPr="00BD01B5" w14:paraId="46FC934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69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05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B8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FA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E81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63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164.606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E9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181.0203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E1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-16.4143</w:t>
            </w:r>
          </w:p>
        </w:tc>
      </w:tr>
      <w:tr w:rsidR="00BD01B5" w:rsidRPr="00BD01B5" w14:paraId="7C6D774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45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B25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D7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18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8F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59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87.57038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CC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92.46536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58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-4.89498</w:t>
            </w:r>
          </w:p>
        </w:tc>
      </w:tr>
      <w:tr w:rsidR="00BD01B5" w:rsidRPr="00BD01B5" w14:paraId="3A96D65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D2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03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C3A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77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FC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2B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88.2288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A9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89.00017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5B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-0.77137</w:t>
            </w:r>
          </w:p>
        </w:tc>
      </w:tr>
      <w:tr w:rsidR="00BD01B5" w:rsidRPr="00BD01B5" w14:paraId="2664F0B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70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E1F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B1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D2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15E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16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129.49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3C0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130.5013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90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-1.0113</w:t>
            </w:r>
          </w:p>
        </w:tc>
      </w:tr>
      <w:tr w:rsidR="00BD01B5" w:rsidRPr="00BD01B5" w14:paraId="72E8BB4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CF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EB8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04E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C8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67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3F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188.9677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DF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192.9398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A5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-3.97218</w:t>
            </w:r>
          </w:p>
        </w:tc>
      </w:tr>
      <w:tr w:rsidR="00BD01B5" w:rsidRPr="00BD01B5" w14:paraId="2F11638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6CD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0D3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E8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76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27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41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195.3324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DC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181.0203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9F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14.31211</w:t>
            </w:r>
          </w:p>
        </w:tc>
      </w:tr>
      <w:tr w:rsidR="00BD01B5" w:rsidRPr="00BD01B5" w14:paraId="6EC1BEB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DC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2A7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0D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4A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8D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5C0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103.3726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3E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92.46536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47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10.90719</w:t>
            </w:r>
          </w:p>
        </w:tc>
      </w:tr>
      <w:tr w:rsidR="00BD01B5" w:rsidRPr="00BD01B5" w14:paraId="7A8756B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94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21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12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84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38E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FA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96.56884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86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89.00018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38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7.56866</w:t>
            </w:r>
          </w:p>
        </w:tc>
      </w:tr>
      <w:tr w:rsidR="00BD01B5" w:rsidRPr="00BD01B5" w14:paraId="3899B7E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6A8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D1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66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0AC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374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F7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133.8795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21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130.5013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51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3.3782</w:t>
            </w:r>
          </w:p>
        </w:tc>
      </w:tr>
      <w:tr w:rsidR="00BD01B5" w:rsidRPr="00BD01B5" w14:paraId="507A311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EA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15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0BA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3E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B0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C8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191.3819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EB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192.9398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16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-1.55796</w:t>
            </w:r>
          </w:p>
        </w:tc>
      </w:tr>
      <w:tr w:rsidR="00BD01B5" w:rsidRPr="00BD01B5" w14:paraId="7A6D24C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15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5E4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E3D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2B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77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32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169.6539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87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180.5797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28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-10.9258</w:t>
            </w:r>
          </w:p>
        </w:tc>
      </w:tr>
      <w:tr w:rsidR="00BD01B5" w:rsidRPr="00BD01B5" w14:paraId="2902DC8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91C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C6B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DD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95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88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B4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77.47454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F3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86.04749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97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-8.57295</w:t>
            </w:r>
          </w:p>
        </w:tc>
      </w:tr>
      <w:tr w:rsidR="00BD01B5" w:rsidRPr="00BD01B5" w14:paraId="31941CB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BC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0C5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19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E7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A4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7C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70.89031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29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76.60507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A7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-5.71476</w:t>
            </w:r>
          </w:p>
        </w:tc>
      </w:tr>
      <w:tr w:rsidR="00BD01B5" w:rsidRPr="00BD01B5" w14:paraId="461D92E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6B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4B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429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3F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E9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8D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109.0789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04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69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-3.05009</w:t>
            </w:r>
          </w:p>
        </w:tc>
      </w:tr>
      <w:tr w:rsidR="00BD01B5" w:rsidRPr="00BD01B5" w14:paraId="1A1E1E6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71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A3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A2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5C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BF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E0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167.8981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40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168.5902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C3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-0.69215</w:t>
            </w:r>
          </w:p>
        </w:tc>
      </w:tr>
      <w:tr w:rsidR="00BD01B5" w:rsidRPr="00BD01B5" w14:paraId="5D07754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0A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28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CE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03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53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D48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205.2088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38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196.7427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94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8.46609</w:t>
            </w:r>
          </w:p>
        </w:tc>
      </w:tr>
      <w:tr w:rsidR="00BD01B5" w:rsidRPr="00BD01B5" w14:paraId="60FF5BC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EF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5E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92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D58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7F0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0F1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57.0634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E5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53.30951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B4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3.75389</w:t>
            </w:r>
          </w:p>
        </w:tc>
      </w:tr>
      <w:tr w:rsidR="00BD01B5" w:rsidRPr="00BD01B5" w14:paraId="18B7915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67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E0F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5A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55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D4F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65E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15.5827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B2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10.24904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DB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5.33366</w:t>
            </w:r>
          </w:p>
        </w:tc>
      </w:tr>
      <w:tr w:rsidR="00BD01B5" w:rsidRPr="00BD01B5" w14:paraId="796159D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E96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86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7A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EA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18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4F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34.89647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00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27.43786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B3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7.45861</w:t>
            </w:r>
          </w:p>
        </w:tc>
      </w:tr>
      <w:tr w:rsidR="00BD01B5" w:rsidRPr="00BD01B5" w14:paraId="0A3EAB6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B0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C5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716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97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99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7B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85.59511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012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80.84696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45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4.74815</w:t>
            </w:r>
          </w:p>
        </w:tc>
      </w:tr>
      <w:tr w:rsidR="00BD01B5" w:rsidRPr="00BD01B5" w14:paraId="78DD82F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E7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5B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FD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A79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92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EC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171.1902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61E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164.025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B83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7.16519</w:t>
            </w:r>
          </w:p>
        </w:tc>
      </w:tr>
      <w:tr w:rsidR="00BD01B5" w:rsidRPr="00BD01B5" w14:paraId="75F4F20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BF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26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4A1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7C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E3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50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117.4189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EC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113.0807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629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4.33821</w:t>
            </w:r>
          </w:p>
        </w:tc>
      </w:tr>
      <w:tr w:rsidR="00BD01B5" w:rsidRPr="00BD01B5" w14:paraId="23391FC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678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8F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0C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C68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27D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9D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129.0511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8B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131.9432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6E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-2.89216</w:t>
            </w:r>
          </w:p>
        </w:tc>
      </w:tr>
      <w:tr w:rsidR="00BD01B5" w:rsidRPr="00BD01B5" w14:paraId="5A6DF13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E1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FA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B1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56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217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44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174.4823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2B5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180.4892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1D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-6.00684</w:t>
            </w:r>
          </w:p>
        </w:tc>
      </w:tr>
      <w:tr w:rsidR="00BD01B5" w:rsidRPr="00BD01B5" w14:paraId="1F1B892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A95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B2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FB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24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8A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9E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234.1794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91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234.6895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8F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-0.51008</w:t>
            </w:r>
          </w:p>
        </w:tc>
      </w:tr>
      <w:tr w:rsidR="00BD01B5" w:rsidRPr="00BD01B5" w14:paraId="70725DD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E4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1C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5F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46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5F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ECD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185.2366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D7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181.1672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48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4.0694</w:t>
            </w:r>
          </w:p>
        </w:tc>
      </w:tr>
      <w:tr w:rsidR="00BD01B5" w:rsidRPr="00BD01B5" w14:paraId="7F92A24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20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69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A68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49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8F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872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103.8115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F4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94.60465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C8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9.20685</w:t>
            </w:r>
          </w:p>
        </w:tc>
      </w:tr>
      <w:tr w:rsidR="00BD01B5" w:rsidRPr="00BD01B5" w14:paraId="6B38D15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AD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86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78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A2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FD3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12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101.3973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05D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93.13188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0F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8.2654</w:t>
            </w:r>
          </w:p>
        </w:tc>
      </w:tr>
      <w:tr w:rsidR="00BD01B5" w:rsidRPr="00BD01B5" w14:paraId="56A2600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E5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72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D6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CFB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D6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A7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139.8053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AC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136.6255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F5E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3.17989</w:t>
            </w:r>
          </w:p>
        </w:tc>
      </w:tr>
      <w:tr w:rsidR="00BD01B5" w:rsidRPr="00BD01B5" w14:paraId="22442F3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12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B1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8C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6E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A3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F2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197.0882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B4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201.0564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20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-3.96815</w:t>
            </w:r>
          </w:p>
        </w:tc>
      </w:tr>
      <w:tr w:rsidR="00BD01B5" w:rsidRPr="00BD01B5" w14:paraId="43F66CF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8F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FE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B8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E2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9A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D0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256.7853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BE6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239.5171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AA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17.26825</w:t>
            </w:r>
          </w:p>
        </w:tc>
      </w:tr>
      <w:tr w:rsidR="00BD01B5" w:rsidRPr="00BD01B5" w14:paraId="516A238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F9F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20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D2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96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D3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AB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105.5673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9B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101.953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DA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3.61431</w:t>
            </w:r>
          </w:p>
        </w:tc>
      </w:tr>
      <w:tr w:rsidR="00BD01B5" w:rsidRPr="00BD01B5" w14:paraId="38D5A8F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13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F9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D11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DD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2FA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434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64.52554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04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63.61412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56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0.91142</w:t>
            </w:r>
          </w:p>
        </w:tc>
      </w:tr>
      <w:tr w:rsidR="00BD01B5" w:rsidRPr="00BD01B5" w14:paraId="5DD0EF2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47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C7A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C73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31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8E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D4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84.93668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31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82.63358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92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2.3031</w:t>
            </w:r>
          </w:p>
        </w:tc>
      </w:tr>
      <w:tr w:rsidR="00BD01B5" w:rsidRPr="00BD01B5" w14:paraId="224A94E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F9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00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8AE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5B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11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32E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135.6353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C6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133.8241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A2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1.81122</w:t>
            </w:r>
          </w:p>
        </w:tc>
      </w:tr>
      <w:tr w:rsidR="00BD01B5" w:rsidRPr="00BD01B5" w14:paraId="112277E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1C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2E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AB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67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35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41D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264.028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0E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244.5125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C4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19.51552</w:t>
            </w:r>
          </w:p>
        </w:tc>
      </w:tr>
      <w:tr w:rsidR="00BD01B5" w:rsidRPr="00BD01B5" w14:paraId="25BA76B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E3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BA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82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CB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EA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2DA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121.5889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2F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116.7584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3D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4.83054</w:t>
            </w:r>
          </w:p>
        </w:tc>
      </w:tr>
      <w:tr w:rsidR="00BD01B5" w:rsidRPr="00BD01B5" w14:paraId="2FFBCD5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49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49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B9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7F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9B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A7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86.03405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87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84.99922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0F1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1.03483</w:t>
            </w:r>
          </w:p>
        </w:tc>
      </w:tr>
      <w:tr w:rsidR="00BD01B5" w:rsidRPr="00BD01B5" w14:paraId="3BAE657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8C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45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50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51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81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D0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108.8594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73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107.0319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EF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1.82755</w:t>
            </w:r>
          </w:p>
        </w:tc>
      </w:tr>
      <w:tr w:rsidR="00BD01B5" w:rsidRPr="00BD01B5" w14:paraId="32CCD6D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7D4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D7B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A5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B6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7F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FF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159.997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5C8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157.4457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89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2.55131</w:t>
            </w:r>
          </w:p>
        </w:tc>
      </w:tr>
      <w:tr w:rsidR="00BD01B5" w:rsidRPr="00BD01B5" w14:paraId="7D3CDCD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62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AB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F7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58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40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B7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202.1361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90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185.6852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B81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16.4509</w:t>
            </w:r>
          </w:p>
        </w:tc>
      </w:tr>
      <w:tr w:rsidR="00BD01B5" w:rsidRPr="00BD01B5" w14:paraId="3EC8CDF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DE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1A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7F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E6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00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2C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112.5905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54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102.4574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62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10.13311</w:t>
            </w:r>
          </w:p>
        </w:tc>
      </w:tr>
      <w:tr w:rsidR="00BD01B5" w:rsidRPr="00BD01B5" w14:paraId="755F20B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361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44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70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FE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DC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7A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106.8841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82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101.0889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5E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5.7952</w:t>
            </w:r>
          </w:p>
        </w:tc>
      </w:tr>
      <w:tr w:rsidR="00BD01B5" w:rsidRPr="00BD01B5" w14:paraId="42CBA9F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F9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C7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2C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4A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A10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B7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144.4143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11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141.1204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1A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3.29396</w:t>
            </w:r>
          </w:p>
        </w:tc>
      </w:tr>
      <w:tr w:rsidR="00BD01B5" w:rsidRPr="00BD01B5" w14:paraId="531EF73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A5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7C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25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00E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04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70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201.0388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C63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198.2992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ED5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2.73952</w:t>
            </w:r>
          </w:p>
        </w:tc>
      </w:tr>
      <w:tr w:rsidR="00BD01B5" w:rsidRPr="00BD01B5" w14:paraId="739840A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96A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5B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F7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D7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1C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4F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140.6832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23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121.8626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8C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18.82062</w:t>
            </w:r>
          </w:p>
        </w:tc>
      </w:tr>
      <w:tr w:rsidR="00BD01B5" w:rsidRPr="00BD01B5" w14:paraId="2BF4F3E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1F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D68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31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7B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4A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E6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90.42355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74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73.35093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D0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17.07262</w:t>
            </w:r>
          </w:p>
        </w:tc>
      </w:tr>
      <w:tr w:rsidR="00BD01B5" w:rsidRPr="00BD01B5" w14:paraId="5F11A90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D7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A5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71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4D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CE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A1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105.5673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A3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95.79357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FB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9.77373</w:t>
            </w:r>
          </w:p>
        </w:tc>
      </w:tr>
      <w:tr w:rsidR="00BD01B5" w:rsidRPr="00BD01B5" w14:paraId="06E7FF0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2F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56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6F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DDE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AD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60E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153.1933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1B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150.8105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CB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2.38275</w:t>
            </w:r>
          </w:p>
        </w:tc>
      </w:tr>
      <w:tr w:rsidR="00BD01B5" w:rsidRPr="00BD01B5" w14:paraId="1262D38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10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69D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E7C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C7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87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06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214.8657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A8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215.5312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34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-0.66552</w:t>
            </w:r>
          </w:p>
        </w:tc>
      </w:tr>
      <w:tr w:rsidR="00BD01B5" w:rsidRPr="00BD01B5" w14:paraId="7371B4A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C3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07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F3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59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AC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F3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180.4082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44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179.1435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9A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1.2647</w:t>
            </w:r>
          </w:p>
        </w:tc>
      </w:tr>
      <w:tr w:rsidR="00BD01B5" w:rsidRPr="00BD01B5" w14:paraId="7A5E75D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CE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6D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1B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85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582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A5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44.33388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01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43.47904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BD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0.85484</w:t>
            </w:r>
          </w:p>
        </w:tc>
      </w:tr>
      <w:tr w:rsidR="00BD01B5" w:rsidRPr="00BD01B5" w14:paraId="009E84C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A5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9A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A4C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376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8F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02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10.09583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4F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5.87556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3E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4.22027</w:t>
            </w:r>
          </w:p>
        </w:tc>
      </w:tr>
      <w:tr w:rsidR="00BD01B5" w:rsidRPr="00BD01B5" w14:paraId="3B92E40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11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9F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11AE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27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B9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46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33.36014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FD4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26.81355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1D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6.54659</w:t>
            </w:r>
          </w:p>
        </w:tc>
      </w:tr>
      <w:tr w:rsidR="00BD01B5" w:rsidRPr="00BD01B5" w14:paraId="30E73B9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362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51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8B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45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9AE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F3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86.25353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95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82.66525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71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3.58828</w:t>
            </w:r>
          </w:p>
        </w:tc>
      </w:tr>
      <w:tr w:rsidR="00BD01B5" w:rsidRPr="00BD01B5" w14:paraId="2CC492A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CA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DF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87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1C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BC3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11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207.623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36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214.3991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51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-6.77608</w:t>
            </w:r>
          </w:p>
        </w:tc>
      </w:tr>
      <w:tr w:rsidR="00BD01B5" w:rsidRPr="00BD01B5" w14:paraId="3B91425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C07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4E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1D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B1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51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46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80.54719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E0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88.59107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AC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-8.04388</w:t>
            </w:r>
          </w:p>
        </w:tc>
      </w:tr>
      <w:tr w:rsidR="00BD01B5" w:rsidRPr="00BD01B5" w14:paraId="62E5B4F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F7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A3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1D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55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E3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60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53.33234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BD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58.1958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EA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-4.86346</w:t>
            </w:r>
          </w:p>
        </w:tc>
      </w:tr>
      <w:tr w:rsidR="00BD01B5" w:rsidRPr="00BD01B5" w14:paraId="303C0DC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4E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F9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23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7D6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79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B9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81.20561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9F9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82.1839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48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-0.97829</w:t>
            </w:r>
          </w:p>
        </w:tc>
      </w:tr>
      <w:tr w:rsidR="00BD01B5" w:rsidRPr="00BD01B5" w14:paraId="753C88A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91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8D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69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1E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7A44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97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135.8548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938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135.9245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87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-0.06974</w:t>
            </w:r>
          </w:p>
        </w:tc>
      </w:tr>
      <w:tr w:rsidR="00BD01B5" w:rsidRPr="00BD01B5" w14:paraId="1723D13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10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75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64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62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14F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17B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207.1841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0F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215.6517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CF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-8.46769</w:t>
            </w:r>
          </w:p>
        </w:tc>
      </w:tr>
      <w:tr w:rsidR="00BD01B5" w:rsidRPr="00BD01B5" w14:paraId="730BC1F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4B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3D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0A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E4E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7C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29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125.32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3D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128.4854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79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-3.1654</w:t>
            </w:r>
          </w:p>
        </w:tc>
      </w:tr>
      <w:tr w:rsidR="00BD01B5" w:rsidRPr="00BD01B5" w14:paraId="1A0F7F1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C72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F0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22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269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ECA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C53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122.0279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4A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123.7607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29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-1.73278</w:t>
            </w:r>
          </w:p>
        </w:tc>
      </w:tr>
      <w:tr w:rsidR="00BD01B5" w:rsidRPr="00BD01B5" w14:paraId="63D1F0D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92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AC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FC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8B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1F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C2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159.3386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DC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159.8442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FF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-0.5056</w:t>
            </w:r>
          </w:p>
        </w:tc>
      </w:tr>
      <w:tr w:rsidR="00BD01B5" w:rsidRPr="00BD01B5" w14:paraId="0770575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C8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24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7D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BC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CA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A12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214.8657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5E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211.7039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24F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3.1618</w:t>
            </w:r>
          </w:p>
        </w:tc>
      </w:tr>
      <w:tr w:rsidR="00BD01B5" w:rsidRPr="00BD01B5" w14:paraId="235EE74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79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76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A0A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FD5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63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DA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185.895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C6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181.6487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49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4.24627</w:t>
            </w:r>
          </w:p>
        </w:tc>
      </w:tr>
      <w:tr w:rsidR="00BD01B5" w:rsidRPr="00BD01B5" w14:paraId="2721520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79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1D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E9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3E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52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01E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125.759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9C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123.2677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8D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2.49124</w:t>
            </w:r>
          </w:p>
        </w:tc>
      </w:tr>
      <w:tr w:rsidR="00BD01B5" w:rsidRPr="00BD01B5" w14:paraId="28315F8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52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932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EC2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F0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F8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D7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133.8795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48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137.0053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A1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-3.12578</w:t>
            </w:r>
          </w:p>
        </w:tc>
      </w:tr>
      <w:tr w:rsidR="00BD01B5" w:rsidRPr="00BD01B5" w14:paraId="449887A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98D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56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6B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7F2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FD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035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176.6771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58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182.1341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E12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-5.45703</w:t>
            </w:r>
          </w:p>
        </w:tc>
      </w:tr>
      <w:tr w:rsidR="00BD01B5" w:rsidRPr="00BD01B5" w14:paraId="241E2C7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95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26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26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A0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13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D1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234.8379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AF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234.2239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49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0.61395</w:t>
            </w:r>
          </w:p>
        </w:tc>
      </w:tr>
      <w:tr w:rsidR="00BD01B5" w:rsidRPr="00BD01B5" w14:paraId="55B83C7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C91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29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1A1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7BF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E5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4E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85.15616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8B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101.1791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83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-16.0229</w:t>
            </w:r>
          </w:p>
        </w:tc>
      </w:tr>
      <w:tr w:rsidR="00BD01B5" w:rsidRPr="00BD01B5" w14:paraId="567231A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92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F0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BE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97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DC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18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28.97065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97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36.26877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5C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-7.29812</w:t>
            </w:r>
          </w:p>
        </w:tc>
      </w:tr>
      <w:tr w:rsidR="00BD01B5" w:rsidRPr="00BD01B5" w14:paraId="7FDCED6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DB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1D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3A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9E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77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2A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43.67545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FF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47.58616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1E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-3.91071</w:t>
            </w:r>
          </w:p>
        </w:tc>
      </w:tr>
      <w:tr w:rsidR="00BD01B5" w:rsidRPr="00BD01B5" w14:paraId="744CD2D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AC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4E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47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2A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50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6A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94.37409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87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97.79737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72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-3.42328</w:t>
            </w:r>
          </w:p>
        </w:tc>
      </w:tr>
      <w:tr w:rsidR="00BD01B5" w:rsidRPr="00BD01B5" w14:paraId="46D044D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231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14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32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68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40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01F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160.436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CF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164.7267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05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-4.29072</w:t>
            </w:r>
          </w:p>
        </w:tc>
      </w:tr>
      <w:tr w:rsidR="00BD01B5" w:rsidRPr="00BD01B5" w14:paraId="62B74A5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96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FE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05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FE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19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0F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141.3417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2B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FC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0.02165</w:t>
            </w:r>
          </w:p>
        </w:tc>
      </w:tr>
      <w:tr w:rsidR="00BD01B5" w:rsidRPr="00BD01B5" w14:paraId="65C4DB8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F0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B4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25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2F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24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69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72.86558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24E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67.576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08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5.28958</w:t>
            </w:r>
          </w:p>
        </w:tc>
      </w:tr>
      <w:tr w:rsidR="00BD01B5" w:rsidRPr="00BD01B5" w14:paraId="4CFB235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81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41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40B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D2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90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D14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79.23034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0C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74.49072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EFB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4.73962</w:t>
            </w:r>
          </w:p>
        </w:tc>
      </w:tr>
      <w:tr w:rsidR="00BD01B5" w:rsidRPr="00BD01B5" w14:paraId="7B69286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C7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E4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76B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05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BA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58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124.2226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94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123.3355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A0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0.88711</w:t>
            </w:r>
          </w:p>
        </w:tc>
      </w:tr>
      <w:tr w:rsidR="00BD01B5" w:rsidRPr="00BD01B5" w14:paraId="4209A6A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B3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DD6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FF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FAA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97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EC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185.895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19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191.0081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32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-5.11304</w:t>
            </w:r>
          </w:p>
        </w:tc>
      </w:tr>
      <w:tr w:rsidR="00BD01B5" w:rsidRPr="00BD01B5" w14:paraId="2C040C9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60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ED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DE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1A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63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C9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212.0125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D3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220.7206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B6E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-8.70812</w:t>
            </w:r>
          </w:p>
        </w:tc>
      </w:tr>
      <w:tr w:rsidR="00BD01B5" w:rsidRPr="00BD01B5" w14:paraId="1569F25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FF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5B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6C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51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94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39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114.1268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44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117.3547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59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-3.22791</w:t>
            </w:r>
          </w:p>
        </w:tc>
      </w:tr>
      <w:tr w:rsidR="00BD01B5" w:rsidRPr="00BD01B5" w14:paraId="10F515D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6B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8F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CA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5A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E3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1BE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103.1531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8E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103.5096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24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-0.35655</w:t>
            </w:r>
          </w:p>
        </w:tc>
      </w:tr>
      <w:tr w:rsidR="00BD01B5" w:rsidRPr="00BD01B5" w14:paraId="6D9F0B5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17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092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FC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9A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16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8D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137.6106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BF1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137.6671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6E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-0.05654</w:t>
            </w:r>
          </w:p>
        </w:tc>
      </w:tr>
      <w:tr w:rsidR="00BD01B5" w:rsidRPr="00BD01B5" w14:paraId="39A59B8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3BC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49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68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8E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422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A6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193.3572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49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194.8716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A1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-1.51448</w:t>
            </w:r>
          </w:p>
        </w:tc>
      </w:tr>
      <w:tr w:rsidR="00BD01B5" w:rsidRPr="00BD01B5" w14:paraId="3F7AC86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99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89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D0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B0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DD3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0C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259.858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58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259.9803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1B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-0.12232</w:t>
            </w:r>
          </w:p>
        </w:tc>
      </w:tr>
      <w:tr w:rsidR="00BD01B5" w:rsidRPr="00BD01B5" w14:paraId="197065F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C7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6A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27A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60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8C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AE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129.2706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A1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135.8262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BD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-6.55565</w:t>
            </w:r>
          </w:p>
        </w:tc>
      </w:tr>
      <w:tr w:rsidR="00BD01B5" w:rsidRPr="00BD01B5" w14:paraId="491F251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D4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8A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27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9B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53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EA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99.64148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A14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105.624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54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-5.98248</w:t>
            </w:r>
          </w:p>
        </w:tc>
      </w:tr>
      <w:tr w:rsidR="00BD01B5" w:rsidRPr="00BD01B5" w14:paraId="05488A6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CD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A3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AE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C9D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11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10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124.8811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1E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126.4606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0E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-1.57952</w:t>
            </w:r>
          </w:p>
        </w:tc>
      </w:tr>
      <w:tr w:rsidR="00BD01B5" w:rsidRPr="00BD01B5" w14:paraId="26F125D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EA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B9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04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3B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3F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FA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176.0187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27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172.4538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BB5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3.56484</w:t>
            </w:r>
          </w:p>
        </w:tc>
      </w:tr>
      <w:tr w:rsidR="00BD01B5" w:rsidRPr="00BD01B5" w14:paraId="6C89FAF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2A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48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959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7B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3B4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C4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205.2088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7B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196.8566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34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8.35215</w:t>
            </w:r>
          </w:p>
        </w:tc>
      </w:tr>
      <w:tr w:rsidR="00BD01B5" w:rsidRPr="00BD01B5" w14:paraId="23114DA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40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CB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35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6B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0F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47D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57.0634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3A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53.38094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69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3.68246</w:t>
            </w:r>
          </w:p>
        </w:tc>
      </w:tr>
      <w:tr w:rsidR="00BD01B5" w:rsidRPr="00BD01B5" w14:paraId="4D079A6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AB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D1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43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1D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6E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03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15.80217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46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10.29068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03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5.51149</w:t>
            </w:r>
          </w:p>
        </w:tc>
      </w:tr>
      <w:tr w:rsidR="00BD01B5" w:rsidRPr="00BD01B5" w14:paraId="2822D0B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2E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1A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B9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A2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BE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A3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34.89647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17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27.45842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B99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7.43805</w:t>
            </w:r>
          </w:p>
        </w:tc>
      </w:tr>
      <w:tr w:rsidR="00BD01B5" w:rsidRPr="00BD01B5" w14:paraId="54B3F3B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10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2E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5D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63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47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9D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85.59511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FE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80.85251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CB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4.7426</w:t>
            </w:r>
          </w:p>
        </w:tc>
      </w:tr>
      <w:tr w:rsidR="00BD01B5" w:rsidRPr="00BD01B5" w14:paraId="085937C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A03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28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2D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BE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10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6AF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171.4097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A9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163.9111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A8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7.49861</w:t>
            </w:r>
          </w:p>
        </w:tc>
      </w:tr>
      <w:tr w:rsidR="00BD01B5" w:rsidRPr="00BD01B5" w14:paraId="7BD0D79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38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14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786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03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D04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5F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117.6384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096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113.0093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04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4.62912</w:t>
            </w:r>
          </w:p>
        </w:tc>
      </w:tr>
      <w:tr w:rsidR="00BD01B5" w:rsidRPr="00BD01B5" w14:paraId="3FDAE16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99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3E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66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07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8E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C5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129.2706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588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131.9016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F1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-2.63104</w:t>
            </w:r>
          </w:p>
        </w:tc>
      </w:tr>
      <w:tr w:rsidR="00BD01B5" w:rsidRPr="00BD01B5" w14:paraId="2F36E23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2C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81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62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A2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8C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4B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174.7018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53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180.4686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94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-5.7668</w:t>
            </w:r>
          </w:p>
        </w:tc>
      </w:tr>
      <w:tr w:rsidR="00BD01B5" w:rsidRPr="00BD01B5" w14:paraId="3214206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52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DE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B4A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1D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A3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4B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234.1794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C9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234.684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A47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-0.50454</w:t>
            </w:r>
          </w:p>
        </w:tc>
      </w:tr>
      <w:tr w:rsidR="00BD01B5" w:rsidRPr="00BD01B5" w14:paraId="1BF1073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33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5A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17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E2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7C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96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180.8471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08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181.1672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0D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-0.32009</w:t>
            </w:r>
          </w:p>
        </w:tc>
      </w:tr>
      <w:tr w:rsidR="00BD01B5" w:rsidRPr="00BD01B5" w14:paraId="4006227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8F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1E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25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5C0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AF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3D5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101.1778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01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94.60464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9C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6.57316</w:t>
            </w:r>
          </w:p>
        </w:tc>
      </w:tr>
      <w:tr w:rsidR="00BD01B5" w:rsidRPr="00BD01B5" w14:paraId="2B2B74E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409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21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88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B6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60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AA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99.86096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BD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93.13188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A56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6.72908</w:t>
            </w:r>
          </w:p>
        </w:tc>
      </w:tr>
      <w:tr w:rsidR="00BD01B5" w:rsidRPr="00BD01B5" w14:paraId="00535A4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7D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66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9D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85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02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15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138.708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A0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136.6255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FA1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2.08252</w:t>
            </w:r>
          </w:p>
        </w:tc>
      </w:tr>
      <w:tr w:rsidR="00BD01B5" w:rsidRPr="00BD01B5" w14:paraId="59C56C2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14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40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9B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C3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0A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ACA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196.4298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4E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201.0564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FD7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-4.62658</w:t>
            </w:r>
          </w:p>
        </w:tc>
      </w:tr>
      <w:tr w:rsidR="00BD01B5" w:rsidRPr="00BD01B5" w14:paraId="5F8F2E2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92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D9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59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3D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FF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DF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111.0542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F8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140.2663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F2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-29.2122</w:t>
            </w:r>
          </w:p>
        </w:tc>
      </w:tr>
      <w:tr w:rsidR="00BD01B5" w:rsidRPr="00BD01B5" w14:paraId="444939A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A0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3DE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01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28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5D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640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24.36168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75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39.72958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DF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-15.3679</w:t>
            </w:r>
          </w:p>
        </w:tc>
      </w:tr>
      <w:tr w:rsidR="00BD01B5" w:rsidRPr="00BD01B5" w14:paraId="21B0EC9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E0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AC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60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A2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A3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B6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20.85009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5C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27.34049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64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-6.4904</w:t>
            </w:r>
          </w:p>
        </w:tc>
      </w:tr>
      <w:tr w:rsidR="00BD01B5" w:rsidRPr="00BD01B5" w14:paraId="259D76D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D9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63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BD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25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70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0F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62.33079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AF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64.71907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18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-2.38828</w:t>
            </w:r>
          </w:p>
        </w:tc>
      </w:tr>
      <w:tr w:rsidR="00BD01B5" w:rsidRPr="00BD01B5" w14:paraId="1B335AD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DE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8C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1B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62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44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87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124.8811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83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128.9946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852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-4.11358</w:t>
            </w:r>
          </w:p>
        </w:tc>
      </w:tr>
      <w:tr w:rsidR="00BD01B5" w:rsidRPr="00BD01B5" w14:paraId="1C0AC78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E2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58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C1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61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AF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47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175.1408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B3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194.8871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176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-19.7463</w:t>
            </w:r>
          </w:p>
        </w:tc>
      </w:tr>
      <w:tr w:rsidR="00BD01B5" w:rsidRPr="00BD01B5" w14:paraId="4400E94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4D8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C3C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6B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EC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A1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E7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71.54873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2D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85.64671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D7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-14.098</w:t>
            </w:r>
          </w:p>
        </w:tc>
      </w:tr>
      <w:tr w:rsidR="00BD01B5" w:rsidRPr="00BD01B5" w14:paraId="7ADF90D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6E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F0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24A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04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9A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0F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58.59973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54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66.86242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6A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-8.26269</w:t>
            </w:r>
          </w:p>
        </w:tc>
      </w:tr>
      <w:tr w:rsidR="00BD01B5" w:rsidRPr="00BD01B5" w14:paraId="233077F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E6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87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83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58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D1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42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94.37409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D2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98.07461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56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-3.70052</w:t>
            </w:r>
          </w:p>
        </w:tc>
      </w:tr>
      <w:tr w:rsidR="00BD01B5" w:rsidRPr="00BD01B5" w14:paraId="7B1315F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33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D5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EF9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AB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BB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50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152.7543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97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155.031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6D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-2.27663</w:t>
            </w:r>
          </w:p>
        </w:tc>
      </w:tr>
      <w:tr w:rsidR="00BD01B5" w:rsidRPr="00BD01B5" w14:paraId="22422B1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60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53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00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B7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D2CA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CF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226.7173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95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235.3106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D6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-8.59331</w:t>
            </w:r>
          </w:p>
        </w:tc>
      </w:tr>
      <w:tr w:rsidR="00BD01B5" w:rsidRPr="00BD01B5" w14:paraId="50619A8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66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5A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225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F0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83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14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128.3927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9E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133.5691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64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-5.17642</w:t>
            </w:r>
          </w:p>
        </w:tc>
      </w:tr>
      <w:tr w:rsidR="00BD01B5" w:rsidRPr="00BD01B5" w14:paraId="694C88F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F9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CE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9D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45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1E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41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116.541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69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119.2258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7B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-2.68473</w:t>
            </w:r>
          </w:p>
        </w:tc>
      </w:tr>
      <w:tr w:rsidR="00BD01B5" w:rsidRPr="00BD01B5" w14:paraId="36B1DFE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08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6C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EB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E3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47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4C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149.9012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C6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150.0776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A4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-0.17642</w:t>
            </w:r>
          </w:p>
        </w:tc>
      </w:tr>
      <w:tr w:rsidR="00BD01B5" w:rsidRPr="00BD01B5" w14:paraId="7E188DA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C4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77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B2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97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5C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6C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203.8919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B6F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200.714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C6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3.17796</w:t>
            </w:r>
          </w:p>
        </w:tc>
      </w:tr>
      <w:tr w:rsidR="00BD01B5" w:rsidRPr="00BD01B5" w14:paraId="701A1CF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FB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95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F9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63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3C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57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213.9878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A2B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221.1134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F1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-7.12559</w:t>
            </w:r>
          </w:p>
        </w:tc>
      </w:tr>
      <w:tr w:rsidR="00BD01B5" w:rsidRPr="00BD01B5" w14:paraId="53F082E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60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E1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33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915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6E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17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134.7574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8E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135.5743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E07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-0.8169</w:t>
            </w:r>
          </w:p>
        </w:tc>
      </w:tr>
      <w:tr w:rsidR="00BD01B5" w:rsidRPr="00BD01B5" w14:paraId="578C123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30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B7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51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42A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E0C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5E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131.6848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D3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132.0672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9B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-0.38241</w:t>
            </w:r>
          </w:p>
        </w:tc>
      </w:tr>
      <w:tr w:rsidR="00BD01B5" w:rsidRPr="00BD01B5" w14:paraId="3A2C410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2DC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BB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E3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4E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71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CC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168.1176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DE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168.7251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0D7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-0.60748</w:t>
            </w:r>
          </w:p>
        </w:tc>
      </w:tr>
      <w:tr w:rsidR="00BD01B5" w:rsidRPr="00BD01B5" w14:paraId="7738531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775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B0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24B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76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D6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6C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222.5473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5F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220.3606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634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2.18663</w:t>
            </w:r>
          </w:p>
        </w:tc>
      </w:tr>
      <w:tr w:rsidR="00BD01B5" w:rsidRPr="00BD01B5" w14:paraId="2D1BDC9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82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D7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FE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83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AE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1A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226.9368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926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213.5249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7D9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13.41186</w:t>
            </w:r>
          </w:p>
        </w:tc>
      </w:tr>
      <w:tr w:rsidR="00BD01B5" w:rsidRPr="00BD01B5" w14:paraId="69A771D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8C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AB0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F1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99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7E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F5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70.23188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B8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65.03385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75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5.19803</w:t>
            </w:r>
          </w:p>
        </w:tc>
      </w:tr>
      <w:tr w:rsidR="00BD01B5" w:rsidRPr="00BD01B5" w14:paraId="7D9A57E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622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EF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8F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1B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CE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90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23.70326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A25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18.44111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06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5.26215</w:t>
            </w:r>
          </w:p>
        </w:tc>
      </w:tr>
      <w:tr w:rsidR="00BD01B5" w:rsidRPr="00BD01B5" w14:paraId="766CB88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66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D03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2B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91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96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6D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40.16386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763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33.01932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E8D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7.14454</w:t>
            </w:r>
          </w:p>
        </w:tc>
      </w:tr>
      <w:tr w:rsidR="00BD01B5" w:rsidRPr="00BD01B5" w14:paraId="1707FCB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C9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2F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2E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8A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00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F8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89.32617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53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84.33822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5D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4.98795</w:t>
            </w:r>
          </w:p>
        </w:tc>
      </w:tr>
      <w:tr w:rsidR="00BD01B5" w:rsidRPr="00BD01B5" w14:paraId="27869F6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F3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A6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12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AC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06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9F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251.7374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E6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231.5898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DA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20.14758</w:t>
            </w:r>
          </w:p>
        </w:tc>
      </w:tr>
      <w:tr w:rsidR="00BD01B5" w:rsidRPr="00BD01B5" w14:paraId="7006EDF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08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C37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CA2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48E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0F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47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104.9089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EA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99.36848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B6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5.54039</w:t>
            </w:r>
          </w:p>
        </w:tc>
      </w:tr>
      <w:tr w:rsidR="00BD01B5" w:rsidRPr="00BD01B5" w14:paraId="3E388FC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0A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D4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1A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CB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2E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85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66.28134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1B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64.47858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44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1.80276</w:t>
            </w:r>
          </w:p>
        </w:tc>
      </w:tr>
      <w:tr w:rsidR="00BD01B5" w:rsidRPr="00BD01B5" w14:paraId="20C3030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FF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66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1E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7B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F4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16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87.57038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B9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85.28679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B7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2.28359</w:t>
            </w:r>
          </w:p>
        </w:tc>
      </w:tr>
      <w:tr w:rsidR="00BD01B5" w:rsidRPr="00BD01B5" w14:paraId="736EEB2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97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9A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A6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29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EA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DA4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138.708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42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136.761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5F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1.94694</w:t>
            </w:r>
          </w:p>
        </w:tc>
      </w:tr>
      <w:tr w:rsidR="00BD01B5" w:rsidRPr="00BD01B5" w14:paraId="7E6D197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1E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CD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EC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ED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7A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70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211.3541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5D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198.461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44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12.89306</w:t>
            </w:r>
          </w:p>
        </w:tc>
      </w:tr>
      <w:tr w:rsidR="00BD01B5" w:rsidRPr="00BD01B5" w14:paraId="510BEED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B6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D6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5B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B9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A6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2C0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126.1979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84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117.708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12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8.4899</w:t>
            </w:r>
          </w:p>
        </w:tc>
      </w:tr>
      <w:tr w:rsidR="00BD01B5" w:rsidRPr="00BD01B5" w14:paraId="421AD83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C0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BE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50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0D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09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3F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122.0279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DC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117.4779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5C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4.55</w:t>
            </w:r>
          </w:p>
        </w:tc>
      </w:tr>
      <w:tr w:rsidR="00BD01B5" w:rsidRPr="00BD01B5" w14:paraId="065648E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5B5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3C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27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60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56A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EF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159.1191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D1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156.7413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B6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2.37781</w:t>
            </w:r>
          </w:p>
        </w:tc>
      </w:tr>
      <w:tr w:rsidR="00BD01B5" w:rsidRPr="00BD01B5" w14:paraId="3B436D9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F5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D3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ED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71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0B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08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214.6462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2C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210.8674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00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3.77881</w:t>
            </w:r>
          </w:p>
        </w:tc>
      </w:tr>
      <w:tr w:rsidR="00BD01B5" w:rsidRPr="00BD01B5" w14:paraId="36FB68F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C8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C7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E5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731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D4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BA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157.5828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B9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147.2673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83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10.3155</w:t>
            </w:r>
          </w:p>
        </w:tc>
      </w:tr>
      <w:tr w:rsidR="00BD01B5" w:rsidRPr="00BD01B5" w14:paraId="087E0C6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4F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37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23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81F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CA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78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108.6399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F22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101.7129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10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6.92704</w:t>
            </w:r>
          </w:p>
        </w:tc>
      </w:tr>
      <w:tr w:rsidR="00BD01B5" w:rsidRPr="00BD01B5" w14:paraId="5CA7D39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86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5A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EB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73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E6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D4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123.3447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8D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124.4398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34E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-1.09501</w:t>
            </w:r>
          </w:p>
        </w:tc>
      </w:tr>
      <w:tr w:rsidR="00BD01B5" w:rsidRPr="00BD01B5" w14:paraId="4AA41A9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FE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3E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55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A8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5E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0F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170.7513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01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175.9283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D5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-5.17708</w:t>
            </w:r>
          </w:p>
        </w:tc>
      </w:tr>
      <w:tr w:rsidR="00BD01B5" w:rsidRPr="00BD01B5" w14:paraId="2110245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C4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E6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A9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E2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39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3D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231.5457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C2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232.5509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3B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-1.0052</w:t>
            </w:r>
          </w:p>
        </w:tc>
      </w:tr>
      <w:tr w:rsidR="00BD01B5" w:rsidRPr="00BD01B5" w14:paraId="4CE108B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24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0E4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533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CFC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99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C5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259.858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4D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259.9803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C6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-0.12232</w:t>
            </w:r>
          </w:p>
        </w:tc>
      </w:tr>
      <w:tr w:rsidR="00BD01B5" w:rsidRPr="00BD01B5" w14:paraId="46A3F6B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80C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14C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03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B6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CE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5B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129.2706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67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135.8262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BE9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-6.55565</w:t>
            </w:r>
          </w:p>
        </w:tc>
      </w:tr>
      <w:tr w:rsidR="00BD01B5" w:rsidRPr="00BD01B5" w14:paraId="0D05BF8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90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CE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98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ED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E3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25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99.64148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17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105.624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89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-5.98248</w:t>
            </w:r>
          </w:p>
        </w:tc>
      </w:tr>
      <w:tr w:rsidR="00BD01B5" w:rsidRPr="00BD01B5" w14:paraId="6968A75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D4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AA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32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AD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3C7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34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124.8811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DC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126.4606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32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-1.57952</w:t>
            </w:r>
          </w:p>
        </w:tc>
      </w:tr>
      <w:tr w:rsidR="00BD01B5" w:rsidRPr="00BD01B5" w14:paraId="62A969F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966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E8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3D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8B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9F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D2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176.0187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E5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172.4538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5D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3.56484</w:t>
            </w:r>
          </w:p>
        </w:tc>
      </w:tr>
      <w:tr w:rsidR="00BD01B5" w:rsidRPr="00BD01B5" w14:paraId="1C7C91B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24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251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8F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E4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EE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58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236.3742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9B8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220.7206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63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15.65357</w:t>
            </w:r>
          </w:p>
        </w:tc>
      </w:tr>
      <w:tr w:rsidR="00BD01B5" w:rsidRPr="00BD01B5" w14:paraId="4031614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1C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DA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49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9C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E5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83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127.0758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FA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117.3547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D0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9.7211</w:t>
            </w:r>
          </w:p>
        </w:tc>
      </w:tr>
      <w:tr w:rsidR="00BD01B5" w:rsidRPr="00BD01B5" w14:paraId="15253D1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56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F7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00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50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B1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1B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110.1763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9C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103.5096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62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6.66664</w:t>
            </w:r>
          </w:p>
        </w:tc>
      </w:tr>
      <w:tr w:rsidR="00BD01B5" w:rsidRPr="00BD01B5" w14:paraId="2F23453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486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CC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39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1F5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ED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3D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141.7806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9ED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137.6671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56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4.11348</w:t>
            </w:r>
          </w:p>
        </w:tc>
      </w:tr>
      <w:tr w:rsidR="00BD01B5" w:rsidRPr="00BD01B5" w14:paraId="41D5ADF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BEE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6E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26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7D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A2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8C5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195.7714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D1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194.8716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DFE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0.89975</w:t>
            </w:r>
          </w:p>
        </w:tc>
      </w:tr>
      <w:tr w:rsidR="00BD01B5" w:rsidRPr="00BD01B5" w14:paraId="713D500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33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58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0B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BF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F4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18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131.9043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48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94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-9.41576</w:t>
            </w:r>
          </w:p>
        </w:tc>
      </w:tr>
      <w:tr w:rsidR="00BD01B5" w:rsidRPr="00BD01B5" w14:paraId="4CF98CE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02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24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B8B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4B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CF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65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68.47608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F1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67.57599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11B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0.90009</w:t>
            </w:r>
          </w:p>
        </w:tc>
      </w:tr>
      <w:tr w:rsidR="00BD01B5" w:rsidRPr="00BD01B5" w14:paraId="7FE2C5C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9A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B7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67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B2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96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BA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77.47454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37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74.49072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AF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2.98382</w:t>
            </w:r>
          </w:p>
        </w:tc>
      </w:tr>
      <w:tr w:rsidR="00BD01B5" w:rsidRPr="00BD01B5" w14:paraId="6692D16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AF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07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494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E8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DC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ED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123.3447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BF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123.3355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20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0.00922</w:t>
            </w:r>
          </w:p>
        </w:tc>
      </w:tr>
      <w:tr w:rsidR="00BD01B5" w:rsidRPr="00BD01B5" w14:paraId="01C8785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42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04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B1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70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0F5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4D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185.895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FD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191.0081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A1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-5.11304</w:t>
            </w:r>
          </w:p>
        </w:tc>
      </w:tr>
      <w:tr w:rsidR="00BD01B5" w:rsidRPr="00BD01B5" w14:paraId="7B32DFD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50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926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73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BE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40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69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85.15616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56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101.1791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891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-16.0229</w:t>
            </w:r>
          </w:p>
        </w:tc>
      </w:tr>
      <w:tr w:rsidR="00BD01B5" w:rsidRPr="00BD01B5" w14:paraId="5770239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132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61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0B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78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AD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887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28.97065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23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36.26877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D8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-7.29812</w:t>
            </w:r>
          </w:p>
        </w:tc>
      </w:tr>
      <w:tr w:rsidR="00BD01B5" w:rsidRPr="00BD01B5" w14:paraId="4A1FDED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E5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375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77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3A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0E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F25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43.67545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B4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47.58616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4F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-3.91071</w:t>
            </w:r>
          </w:p>
        </w:tc>
      </w:tr>
      <w:tr w:rsidR="00BD01B5" w:rsidRPr="00BD01B5" w14:paraId="6FC26F5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B8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50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77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83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88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7D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94.37409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1F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97.79737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4C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-3.42328</w:t>
            </w:r>
          </w:p>
        </w:tc>
      </w:tr>
      <w:tr w:rsidR="00BD01B5" w:rsidRPr="00BD01B5" w14:paraId="25E84B5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2E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3D8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4C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65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46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86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160.436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3B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164.7267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A4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-4.29072</w:t>
            </w:r>
          </w:p>
        </w:tc>
      </w:tr>
      <w:tr w:rsidR="00BD01B5" w:rsidRPr="00BD01B5" w14:paraId="14E2ACE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36E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FD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AE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97F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F7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EA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205.2088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EF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196.6288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96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8.58003</w:t>
            </w:r>
          </w:p>
        </w:tc>
      </w:tr>
      <w:tr w:rsidR="00BD01B5" w:rsidRPr="00BD01B5" w14:paraId="25135EF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E4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9A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54A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215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E3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E8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57.0634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38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53.23807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79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3.82533</w:t>
            </w:r>
          </w:p>
        </w:tc>
      </w:tr>
      <w:tr w:rsidR="00BD01B5" w:rsidRPr="00BD01B5" w14:paraId="08778EB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CA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5B2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EE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D7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BC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1C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15.80217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1B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10.2074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40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5.59477</w:t>
            </w:r>
          </w:p>
        </w:tc>
      </w:tr>
      <w:tr w:rsidR="00BD01B5" w:rsidRPr="00BD01B5" w14:paraId="0AB5333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98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16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95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5D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12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AC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34.89647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28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27.41729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6A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7.47918</w:t>
            </w:r>
          </w:p>
        </w:tc>
      </w:tr>
      <w:tr w:rsidR="00BD01B5" w:rsidRPr="00BD01B5" w14:paraId="19B0216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F6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812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B9B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7D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91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29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85.59511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4F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80.84142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2DA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4.75369</w:t>
            </w:r>
          </w:p>
        </w:tc>
      </w:tr>
      <w:tr w:rsidR="00BD01B5" w:rsidRPr="00BD01B5" w14:paraId="4CEE681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6B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7D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09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AB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82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94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171.4097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81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164.139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94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7.27072</w:t>
            </w:r>
          </w:p>
        </w:tc>
      </w:tr>
      <w:tr w:rsidR="00BD01B5" w:rsidRPr="00BD01B5" w14:paraId="38F1680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5E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AD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15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75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E4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6D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117.6384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C2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113.1522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D5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4.48625</w:t>
            </w:r>
          </w:p>
        </w:tc>
      </w:tr>
      <w:tr w:rsidR="00BD01B5" w:rsidRPr="00BD01B5" w14:paraId="13490E7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F9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55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59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AF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47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8C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129.2706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D8B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131.9849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EF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-2.71433</w:t>
            </w:r>
          </w:p>
        </w:tc>
      </w:tr>
      <w:tr w:rsidR="00BD01B5" w:rsidRPr="00BD01B5" w14:paraId="3075211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FD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F4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CC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1D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67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A2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174.4823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DA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180.5097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82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-6.02741</w:t>
            </w:r>
          </w:p>
        </w:tc>
      </w:tr>
      <w:tr w:rsidR="00BD01B5" w:rsidRPr="00BD01B5" w14:paraId="1B14630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4B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03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F7D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41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22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54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234.1794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0B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234.6951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C9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-0.51563</w:t>
            </w:r>
          </w:p>
        </w:tc>
      </w:tr>
      <w:tr w:rsidR="00BD01B5" w:rsidRPr="00BD01B5" w14:paraId="6BB5084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4B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C5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9D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D4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D8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6F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189.4066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FC9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181.1672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F7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8.23942</w:t>
            </w:r>
          </w:p>
        </w:tc>
      </w:tr>
      <w:tr w:rsidR="00BD01B5" w:rsidRPr="00BD01B5" w14:paraId="5EA579E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A5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15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9B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A8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71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C2B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106.2257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27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94.60465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37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11.62107</w:t>
            </w:r>
          </w:p>
        </w:tc>
      </w:tr>
      <w:tr w:rsidR="00BD01B5" w:rsidRPr="00BD01B5" w14:paraId="6BBD4D8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F9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67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2B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73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92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AA0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102.9336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359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93.13187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79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9.80173</w:t>
            </w:r>
          </w:p>
        </w:tc>
      </w:tr>
      <w:tr w:rsidR="00BD01B5" w:rsidRPr="00BD01B5" w14:paraId="2D5246B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33A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4D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2A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7C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C40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8B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138.708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21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136.6255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7E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2.08252</w:t>
            </w:r>
          </w:p>
        </w:tc>
      </w:tr>
      <w:tr w:rsidR="00BD01B5" w:rsidRPr="00BD01B5" w14:paraId="216A8EC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70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19A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7A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DD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4C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BD9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197.9661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87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201.0564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0E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-3.09026</w:t>
            </w:r>
          </w:p>
        </w:tc>
      </w:tr>
      <w:tr w:rsidR="00BD01B5" w:rsidRPr="00BD01B5" w14:paraId="296CC93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15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6A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12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28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9D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E3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244.2753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26B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255.8837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38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-11.6084</w:t>
            </w:r>
          </w:p>
        </w:tc>
      </w:tr>
      <w:tr w:rsidR="00BD01B5" w:rsidRPr="00BD01B5" w14:paraId="400A3DE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F4E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639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F6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73E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51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EB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110.8347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90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123.3378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CC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-12.5031</w:t>
            </w:r>
          </w:p>
        </w:tc>
      </w:tr>
      <w:tr w:rsidR="00BD01B5" w:rsidRPr="00BD01B5" w14:paraId="2D74D99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D9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C8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F71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0C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DEC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D5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78.13297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9F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87.10663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4F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-8.97366</w:t>
            </w:r>
          </w:p>
        </w:tc>
      </w:tr>
      <w:tr w:rsidR="00BD01B5" w:rsidRPr="00BD01B5" w14:paraId="210BB0B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04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53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D5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DE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E9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1C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101.3973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EC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106.5549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0C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-5.1576</w:t>
            </w:r>
          </w:p>
        </w:tc>
      </w:tr>
      <w:tr w:rsidR="00BD01B5" w:rsidRPr="00BD01B5" w14:paraId="165A839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E1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6B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BE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9A6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D6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45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151.8764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F1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157.2414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A2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-5.36494</w:t>
            </w:r>
          </w:p>
        </w:tc>
      </w:tr>
      <w:tr w:rsidR="00BD01B5" w:rsidRPr="00BD01B5" w14:paraId="22E26C6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08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9A0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70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31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C5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43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93.05724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A0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110.1785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F8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-17.1212</w:t>
            </w:r>
          </w:p>
        </w:tc>
      </w:tr>
      <w:tr w:rsidR="00BD01B5" w:rsidRPr="00BD01B5" w14:paraId="5B9903C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AC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82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121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71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89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74F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36.21331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7D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42.31905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7B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-6.10574</w:t>
            </w:r>
          </w:p>
        </w:tc>
      </w:tr>
      <w:tr w:rsidR="00BD01B5" w:rsidRPr="00BD01B5" w14:paraId="2BAFA7D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F5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06A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D3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23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83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9E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48.72337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6E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51.12646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70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-2.40309</w:t>
            </w:r>
          </w:p>
        </w:tc>
      </w:tr>
      <w:tr w:rsidR="00BD01B5" w:rsidRPr="00BD01B5" w14:paraId="77677B4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74B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EA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C8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7BF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1A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42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97.22726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59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100.797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A4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-3.56977</w:t>
            </w:r>
          </w:p>
        </w:tc>
      </w:tr>
      <w:tr w:rsidR="00BD01B5" w:rsidRPr="00BD01B5" w14:paraId="1D4F15A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270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626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25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E0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E8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7C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161.5333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CB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170.0995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9F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-8.56621</w:t>
            </w:r>
          </w:p>
        </w:tc>
      </w:tr>
      <w:tr w:rsidR="00BD01B5" w:rsidRPr="00BD01B5" w14:paraId="7E44FA9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65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34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4A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BE1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A3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9C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98.98306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D5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93.88751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3C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5.09555</w:t>
            </w:r>
          </w:p>
        </w:tc>
      </w:tr>
      <w:tr w:rsidR="00BD01B5" w:rsidRPr="00BD01B5" w14:paraId="1EFBA57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99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15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046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E45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B1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30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63.42817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07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52.04061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8B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11.38756</w:t>
            </w:r>
          </w:p>
        </w:tc>
      </w:tr>
      <w:tr w:rsidR="00BD01B5" w:rsidRPr="00BD01B5" w14:paraId="053D412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76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EC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4E2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FA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1C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02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87.13143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D3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78.26388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01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8.86755</w:t>
            </w:r>
          </w:p>
        </w:tc>
      </w:tr>
      <w:tr w:rsidR="00BD01B5" w:rsidRPr="00BD01B5" w14:paraId="0CCF816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C6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63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53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28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6A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8DC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140.0248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414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136.7536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9D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3.27117</w:t>
            </w:r>
          </w:p>
        </w:tc>
      </w:tr>
      <w:tr w:rsidR="00BD01B5" w:rsidRPr="00BD01B5" w14:paraId="2B209DE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48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0F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41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5B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2F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C2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204.7698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BA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206.2787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71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-1.50886</w:t>
            </w:r>
          </w:p>
        </w:tc>
      </w:tr>
      <w:tr w:rsidR="00BD01B5" w:rsidRPr="00BD01B5" w14:paraId="7B182B4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B1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75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AC81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B8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25A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D98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229.7899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F0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223.3017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5D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6.48822</w:t>
            </w:r>
          </w:p>
        </w:tc>
      </w:tr>
      <w:tr w:rsidR="00BD01B5" w:rsidRPr="00BD01B5" w14:paraId="5B4714B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57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7F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9A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C3C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D9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B5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151.218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B2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142.7809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38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8.43712</w:t>
            </w:r>
          </w:p>
        </w:tc>
      </w:tr>
      <w:tr w:rsidR="00BD01B5" w:rsidRPr="00BD01B5" w14:paraId="6A59E32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61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A9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11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15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3C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19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147.9259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A6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141.3815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7C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6.54444</w:t>
            </w:r>
          </w:p>
        </w:tc>
      </w:tr>
      <w:tr w:rsidR="00BD01B5" w:rsidRPr="00BD01B5" w14:paraId="315C76D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C50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BF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9F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03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0AA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7CC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183.7003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4B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178.4681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A7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5.23216</w:t>
            </w:r>
          </w:p>
        </w:tc>
      </w:tr>
      <w:tr w:rsidR="00BD01B5" w:rsidRPr="00BD01B5" w14:paraId="73D4F89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05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42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463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76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39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20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228.0341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43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229.5997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C7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-1.56554</w:t>
            </w:r>
          </w:p>
        </w:tc>
      </w:tr>
      <w:tr w:rsidR="00BD01B5" w:rsidRPr="00BD01B5" w14:paraId="018BFBA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68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F1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D7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3B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5A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8C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283.5612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86A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268.1703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B2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15.39092</w:t>
            </w:r>
          </w:p>
        </w:tc>
      </w:tr>
      <w:tr w:rsidR="00BD01B5" w:rsidRPr="00BD01B5" w14:paraId="49ED659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5A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F8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67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DB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6D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99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114.7852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25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112.5971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44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2.18812</w:t>
            </w:r>
          </w:p>
        </w:tc>
      </w:tr>
      <w:tr w:rsidR="00BD01B5" w:rsidRPr="00BD01B5" w14:paraId="39BE7DE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38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48E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E9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5C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114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0B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59.25815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69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59.63182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E3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-0.37367</w:t>
            </w:r>
          </w:p>
        </w:tc>
      </w:tr>
      <w:tr w:rsidR="00BD01B5" w:rsidRPr="00BD01B5" w14:paraId="45FB366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1EF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11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E2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7B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C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3F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68.91503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08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68.63914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A4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0.27589</w:t>
            </w:r>
          </w:p>
        </w:tc>
      </w:tr>
      <w:tr w:rsidR="00BD01B5" w:rsidRPr="00BD01B5" w14:paraId="11701D9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7C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D9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2D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EE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4E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4E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112.5905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41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115.1779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57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-2.58742</w:t>
            </w:r>
          </w:p>
        </w:tc>
      </w:tr>
      <w:tr w:rsidR="00BD01B5" w:rsidRPr="00BD01B5" w14:paraId="6FD3470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84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F1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AF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C5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C1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CB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91.30145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FE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116.2316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17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-24.9302</w:t>
            </w:r>
          </w:p>
        </w:tc>
      </w:tr>
      <w:tr w:rsidR="00BD01B5" w:rsidRPr="00BD01B5" w14:paraId="03E4751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FA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B6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32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C0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803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41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26.99538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07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37.85472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30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-10.8593</w:t>
            </w:r>
          </w:p>
        </w:tc>
      </w:tr>
      <w:tr w:rsidR="00BD01B5" w:rsidRPr="00BD01B5" w14:paraId="297E381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88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2F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0EE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EA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A16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6C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34.67699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27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39.29126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4C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-4.61427</w:t>
            </w:r>
          </w:p>
        </w:tc>
      </w:tr>
      <w:tr w:rsidR="00BD01B5" w:rsidRPr="00BD01B5" w14:paraId="79C3F51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F0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80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39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7E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61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F5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80.32771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4D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84.73757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84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-4.40986</w:t>
            </w:r>
          </w:p>
        </w:tc>
      </w:tr>
      <w:tr w:rsidR="00BD01B5" w:rsidRPr="00BD01B5" w14:paraId="64D3AB3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96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84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CAD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A8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704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98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143.5364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D3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152.9624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C7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-9.42602</w:t>
            </w:r>
          </w:p>
        </w:tc>
      </w:tr>
      <w:tr w:rsidR="00BD01B5" w:rsidRPr="00BD01B5" w14:paraId="7C1B37D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D60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C5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A8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54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D58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134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105.1284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92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88.01481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2E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17.11354</w:t>
            </w:r>
          </w:p>
        </w:tc>
      </w:tr>
      <w:tr w:rsidR="00BD01B5" w:rsidRPr="00BD01B5" w14:paraId="05EFFA9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9A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96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69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67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F7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9E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73.30453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C0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54.69294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29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18.61159</w:t>
            </w:r>
          </w:p>
        </w:tc>
      </w:tr>
      <w:tr w:rsidR="00BD01B5" w:rsidRPr="00BD01B5" w14:paraId="7397ECC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DBE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35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52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4F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22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32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98.76358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3D0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86.29464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AD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12.46894</w:t>
            </w:r>
          </w:p>
        </w:tc>
      </w:tr>
      <w:tr w:rsidR="00BD01B5" w:rsidRPr="00BD01B5" w14:paraId="2611E5D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2A6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3F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EF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93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7B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B67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152.0959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D08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147.0163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72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5.07966</w:t>
            </w:r>
          </w:p>
        </w:tc>
      </w:tr>
      <w:tr w:rsidR="00BD01B5" w:rsidRPr="00BD01B5" w14:paraId="0DF7A4B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71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98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7E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94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AA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67D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216.6215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0B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215.6266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AA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0.99491</w:t>
            </w:r>
          </w:p>
        </w:tc>
      </w:tr>
      <w:tr w:rsidR="00BD01B5" w:rsidRPr="00BD01B5" w14:paraId="0A0D9DD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D5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3B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40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87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76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72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204.9893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17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211.7367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E4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-6.7474</w:t>
            </w:r>
          </w:p>
        </w:tc>
      </w:tr>
      <w:tr w:rsidR="00BD01B5" w:rsidRPr="00BD01B5" w14:paraId="056279E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0A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09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97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0A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F1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B0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144.6338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77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146.2736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EE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-1.63978</w:t>
            </w:r>
          </w:p>
        </w:tc>
      </w:tr>
      <w:tr w:rsidR="00BD01B5" w:rsidRPr="00BD01B5" w14:paraId="355B6A1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51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48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74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4D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C7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B8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150.7791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C7F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153.6386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9FF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-2.85952</w:t>
            </w:r>
          </w:p>
        </w:tc>
      </w:tr>
      <w:tr w:rsidR="00BD01B5" w:rsidRPr="00BD01B5" w14:paraId="0CB27F5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6D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93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EB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C1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87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18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191.6014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63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193.1965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15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-1.59516</w:t>
            </w:r>
          </w:p>
        </w:tc>
      </w:tr>
      <w:tr w:rsidR="00BD01B5" w:rsidRPr="00BD01B5" w14:paraId="613D615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F5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079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ACA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F1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F6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34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247.3479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85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240.5062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75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6.84175</w:t>
            </w:r>
          </w:p>
        </w:tc>
      </w:tr>
      <w:tr w:rsidR="00BD01B5" w:rsidRPr="00BD01B5" w14:paraId="599C181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14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D6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5F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57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DC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11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223.6447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8A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35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-16.0834</w:t>
            </w:r>
          </w:p>
        </w:tc>
      </w:tr>
      <w:tr w:rsidR="00BD01B5" w:rsidRPr="00BD01B5" w14:paraId="4D1FFC9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3D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60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96E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FC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2F4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47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119.3942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387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131.7003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B8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-12.3061</w:t>
            </w:r>
          </w:p>
        </w:tc>
      </w:tr>
      <w:tr w:rsidR="00BD01B5" w:rsidRPr="00BD01B5" w14:paraId="70658A4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7E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7E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F8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820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3D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BB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103.1531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45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111.3907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E0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-8.23766</w:t>
            </w:r>
          </w:p>
        </w:tc>
      </w:tr>
      <w:tr w:rsidR="00BD01B5" w:rsidRPr="00BD01B5" w14:paraId="0EC36A5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F2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29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3E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52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6F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E55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134.3185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64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138.1639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D9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-3.84539</w:t>
            </w:r>
          </w:p>
        </w:tc>
      </w:tr>
      <w:tr w:rsidR="00BD01B5" w:rsidRPr="00BD01B5" w14:paraId="2FE72CA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3F0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E7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88D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A0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77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3B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187.4313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C2F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187.5786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6C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-0.14726</w:t>
            </w:r>
          </w:p>
        </w:tc>
      </w:tr>
      <w:tr w:rsidR="00BD01B5" w:rsidRPr="00BD01B5" w14:paraId="2AFDCD6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CA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7E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C7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6E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66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2C2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206.3062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45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239.1868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B2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-32.8806</w:t>
            </w:r>
          </w:p>
        </w:tc>
      </w:tr>
      <w:tr w:rsidR="00BD01B5" w:rsidRPr="00BD01B5" w14:paraId="4362A20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C5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4A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EE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CE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43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75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122.2474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E6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137.1364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D2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-14.889</w:t>
            </w:r>
          </w:p>
        </w:tc>
      </w:tr>
      <w:tr w:rsidR="00BD01B5" w:rsidRPr="00BD01B5" w14:paraId="68F0BD4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85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2D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D0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82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61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23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116.7605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5B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122.804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63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-6.04349</w:t>
            </w:r>
          </w:p>
        </w:tc>
      </w:tr>
      <w:tr w:rsidR="00BD01B5" w:rsidRPr="00BD01B5" w14:paraId="3D54FED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ED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0E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C1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A7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AC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484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152.3154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B7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155.5544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A3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-3.23898</w:t>
            </w:r>
          </w:p>
        </w:tc>
      </w:tr>
      <w:tr w:rsidR="00BD01B5" w:rsidRPr="00BD01B5" w14:paraId="029FB45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5C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89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D7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EA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8A9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97B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207.1841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8E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210.9463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EA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-3.76229</w:t>
            </w:r>
          </w:p>
        </w:tc>
      </w:tr>
      <w:tr w:rsidR="00BD01B5" w:rsidRPr="00BD01B5" w14:paraId="04B3172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2B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01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144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68E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0E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8F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262.9306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EF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239.1868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33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23.74384</w:t>
            </w:r>
          </w:p>
        </w:tc>
      </w:tr>
      <w:tr w:rsidR="00BD01B5" w:rsidRPr="00BD01B5" w14:paraId="7DA4CEB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8B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17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3C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BD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677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710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151.8764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A2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137.1364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9A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14.74008</w:t>
            </w:r>
          </w:p>
        </w:tc>
      </w:tr>
      <w:tr w:rsidR="00BD01B5" w:rsidRPr="00BD01B5" w14:paraId="37FE5C3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23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1A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72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3D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C6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92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131.9043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DB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122.804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02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9.10026</w:t>
            </w:r>
          </w:p>
        </w:tc>
      </w:tr>
      <w:tr w:rsidR="00BD01B5" w:rsidRPr="00BD01B5" w14:paraId="6FD6D39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D3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D91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90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C0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59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76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160.436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1C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155.5544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1C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4.88158</w:t>
            </w:r>
          </w:p>
        </w:tc>
      </w:tr>
      <w:tr w:rsidR="00BD01B5" w:rsidRPr="00BD01B5" w14:paraId="76DC87C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32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3E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7D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71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B9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AC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211.1346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D5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210.9463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BA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0.18826</w:t>
            </w:r>
          </w:p>
        </w:tc>
      </w:tr>
      <w:tr w:rsidR="00BD01B5" w:rsidRPr="00BD01B5" w14:paraId="2D9A443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7F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24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C3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D9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BC9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53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223.6447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D8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83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-16.0834</w:t>
            </w:r>
          </w:p>
        </w:tc>
      </w:tr>
      <w:tr w:rsidR="00BD01B5" w:rsidRPr="00BD01B5" w14:paraId="5407518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7AC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2BE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33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33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76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9A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119.3942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A0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131.7003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3E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-12.3061</w:t>
            </w:r>
          </w:p>
        </w:tc>
      </w:tr>
      <w:tr w:rsidR="00BD01B5" w:rsidRPr="00BD01B5" w14:paraId="6BDE66F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EA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B2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C4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EA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AB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ED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103.1531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5E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111.3907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B9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-8.23766</w:t>
            </w:r>
          </w:p>
        </w:tc>
      </w:tr>
      <w:tr w:rsidR="00BD01B5" w:rsidRPr="00BD01B5" w14:paraId="43C2EAD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81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09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2A3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0F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FBD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81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134.3185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91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138.1639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679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-3.84539</w:t>
            </w:r>
          </w:p>
        </w:tc>
      </w:tr>
      <w:tr w:rsidR="00BD01B5" w:rsidRPr="00BD01B5" w14:paraId="29BC67B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56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49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02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83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B3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BE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187.4313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A4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187.5786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0AB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-0.14726</w:t>
            </w:r>
          </w:p>
        </w:tc>
      </w:tr>
      <w:tr w:rsidR="00BD01B5" w:rsidRPr="00BD01B5" w14:paraId="4281EBE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A0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9E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BF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F1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0C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DC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285.317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81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268.9302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11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16.38678</w:t>
            </w:r>
          </w:p>
        </w:tc>
      </w:tr>
      <w:tr w:rsidR="00BD01B5" w:rsidRPr="00BD01B5" w14:paraId="03F22BF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AA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54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65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EB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5E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22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114.7852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96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112.0016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D2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2.78363</w:t>
            </w:r>
          </w:p>
        </w:tc>
      </w:tr>
      <w:tr w:rsidR="00BD01B5" w:rsidRPr="00BD01B5" w14:paraId="323340E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E7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A6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67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AB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F8D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92D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58.16078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16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58.07395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76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0.08683</w:t>
            </w:r>
          </w:p>
        </w:tc>
      </w:tr>
      <w:tr w:rsidR="00BD01B5" w:rsidRPr="00BD01B5" w14:paraId="4DC8906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EF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19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94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33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5B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BD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67.15924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94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66.51199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77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0.64725</w:t>
            </w:r>
          </w:p>
        </w:tc>
      </w:tr>
      <w:tr w:rsidR="00BD01B5" w:rsidRPr="00BD01B5" w14:paraId="024E73A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4F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A9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01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D2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FF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F66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110.6152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BC7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112.8745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1E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-2.25933</w:t>
            </w:r>
          </w:p>
        </w:tc>
      </w:tr>
      <w:tr w:rsidR="00BD01B5" w:rsidRPr="00BD01B5" w14:paraId="6277455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32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907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D8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01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C7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C0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205.8672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968E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211.0068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F6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-5.13964</w:t>
            </w:r>
          </w:p>
        </w:tc>
      </w:tr>
      <w:tr w:rsidR="00BD01B5" w:rsidRPr="00BD01B5" w14:paraId="1DF3240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21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A04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25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FF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FA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D87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145.5117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F3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146.5671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70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-1.0554</w:t>
            </w:r>
          </w:p>
        </w:tc>
      </w:tr>
      <w:tr w:rsidR="00BD01B5" w:rsidRPr="00BD01B5" w14:paraId="2CF0F6F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5C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64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E4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03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65B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BF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151.8764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D5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154.5624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357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-2.68598</w:t>
            </w:r>
          </w:p>
        </w:tc>
      </w:tr>
      <w:tr w:rsidR="00BD01B5" w:rsidRPr="00BD01B5" w14:paraId="0B32320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24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50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DC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8B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B7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D6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192.6987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AD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194.3576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C9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-1.65885</w:t>
            </w:r>
          </w:p>
        </w:tc>
      </w:tr>
      <w:tr w:rsidR="00BD01B5" w:rsidRPr="00BD01B5" w14:paraId="1DCABBB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7D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894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804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44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05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9F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248.6648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22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241.5114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43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7.15338</w:t>
            </w:r>
          </w:p>
        </w:tc>
      </w:tr>
      <w:tr w:rsidR="00BD01B5" w:rsidRPr="00BD01B5" w14:paraId="699F449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78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21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3F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18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08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E63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239.4468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A8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239.0064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2F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0.44046</w:t>
            </w:r>
          </w:p>
        </w:tc>
      </w:tr>
      <w:tr w:rsidR="00BD01B5" w:rsidRPr="00BD01B5" w14:paraId="475DB0D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31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E8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31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88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DE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93A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144.6338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2E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138.9484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43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5.68541</w:t>
            </w:r>
          </w:p>
        </w:tc>
      </w:tr>
      <w:tr w:rsidR="00BD01B5" w:rsidRPr="00BD01B5" w14:paraId="7AD5F39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AC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05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DA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2E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63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34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132.5627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D8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126.6084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31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5.95426</w:t>
            </w:r>
          </w:p>
        </w:tc>
      </w:tr>
      <w:tr w:rsidR="00BD01B5" w:rsidRPr="00BD01B5" w14:paraId="0F77DA5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F5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A1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B1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810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F5B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D7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163.9476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E5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161.3512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234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2.59634</w:t>
            </w:r>
          </w:p>
        </w:tc>
      </w:tr>
      <w:tr w:rsidR="00BD01B5" w:rsidRPr="00BD01B5" w14:paraId="6157A53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8B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36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FB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60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8B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7C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215.963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73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218.7356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05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-2.77255</w:t>
            </w:r>
          </w:p>
        </w:tc>
      </w:tr>
      <w:tr w:rsidR="00BD01B5" w:rsidRPr="00BD01B5" w14:paraId="7DD00FC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AC8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E7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1C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BC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A9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65A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387.5922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0D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355.1344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CE5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32.45779</w:t>
            </w:r>
          </w:p>
        </w:tc>
      </w:tr>
      <w:tr w:rsidR="00BD01B5" w:rsidRPr="00BD01B5" w14:paraId="06B6C81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CA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FF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8F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CC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10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42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191.1624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C7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185.5612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8E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5.60121</w:t>
            </w:r>
          </w:p>
        </w:tc>
      </w:tr>
      <w:tr w:rsidR="00BD01B5" w:rsidRPr="00BD01B5" w14:paraId="3107F9A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5D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18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E4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27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EA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99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121.5889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89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123.3803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31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-1.79131</w:t>
            </w:r>
          </w:p>
        </w:tc>
      </w:tr>
      <w:tr w:rsidR="00BD01B5" w:rsidRPr="00BD01B5" w14:paraId="198A03B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136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A3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C3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82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C3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57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123.5642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41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124.4694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F5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-0.90517</w:t>
            </w:r>
          </w:p>
        </w:tc>
      </w:tr>
      <w:tr w:rsidR="00BD01B5" w:rsidRPr="00BD01B5" w14:paraId="2D150B7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66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6E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6E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D2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33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53D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162.1918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6E8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162.0708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F0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0.12091</w:t>
            </w:r>
          </w:p>
        </w:tc>
      </w:tr>
      <w:tr w:rsidR="00BD01B5" w:rsidRPr="00BD01B5" w14:paraId="550FD51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D2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15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7D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2E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7D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414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410.637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A2A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366.0927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779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44.54438</w:t>
            </w:r>
          </w:p>
        </w:tc>
      </w:tr>
      <w:tr w:rsidR="00BD01B5" w:rsidRPr="00BD01B5" w14:paraId="3557C5D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FBC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55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27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8A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E8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11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216.1825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C0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202.7597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5A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13.42286</w:t>
            </w:r>
          </w:p>
        </w:tc>
      </w:tr>
      <w:tr w:rsidR="00BD01B5" w:rsidRPr="00BD01B5" w14:paraId="4A1DFDE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CD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00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0C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BE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FC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DF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147.9259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27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144.6566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DC3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3.26932</w:t>
            </w:r>
          </w:p>
        </w:tc>
      </w:tr>
      <w:tr w:rsidR="00BD01B5" w:rsidRPr="00BD01B5" w14:paraId="6B07237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13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89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0C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ABD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77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FC3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150.1207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FB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146.9889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88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3.13177</w:t>
            </w:r>
          </w:p>
        </w:tc>
      </w:tr>
      <w:tr w:rsidR="00BD01B5" w:rsidRPr="00BD01B5" w14:paraId="620F590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8DF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A0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C23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63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B7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F32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187.8703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FB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182.5521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71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5.31817</w:t>
            </w:r>
          </w:p>
        </w:tc>
      </w:tr>
      <w:tr w:rsidR="00BD01B5" w:rsidRPr="00BD01B5" w14:paraId="2DD1BD8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4C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52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D5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79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80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79F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282.9028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686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250.5509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46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32.35186</w:t>
            </w:r>
          </w:p>
        </w:tc>
      </w:tr>
      <w:tr w:rsidR="00BD01B5" w:rsidRPr="00BD01B5" w14:paraId="0466F29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0E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8D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BB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FA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CCC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68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168.337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59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150.2578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F6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18.07923</w:t>
            </w:r>
          </w:p>
        </w:tc>
      </w:tr>
      <w:tr w:rsidR="00BD01B5" w:rsidRPr="00BD01B5" w14:paraId="4BA3C14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D2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EE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832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46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84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C9B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146.1701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67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135.5204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29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10.64973</w:t>
            </w:r>
          </w:p>
        </w:tc>
      </w:tr>
      <w:tr w:rsidR="00BD01B5" w:rsidRPr="00BD01B5" w14:paraId="60F3B48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50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F1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CD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EC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2A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57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172.7265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78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165.031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8B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7.69555</w:t>
            </w:r>
          </w:p>
        </w:tc>
      </w:tr>
      <w:tr w:rsidR="00BD01B5" w:rsidRPr="00BD01B5" w14:paraId="2FF8256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39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55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CA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7B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F1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69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221.4499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75A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213.9018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094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7.5481</w:t>
            </w:r>
          </w:p>
        </w:tc>
      </w:tr>
      <w:tr w:rsidR="00BD01B5" w:rsidRPr="00BD01B5" w14:paraId="2A5B833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D1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C4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49E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F3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71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7D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153.8517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D9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124.051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64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29.80074</w:t>
            </w:r>
          </w:p>
        </w:tc>
      </w:tr>
      <w:tr w:rsidR="00BD01B5" w:rsidRPr="00BD01B5" w14:paraId="065CECB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621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39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8A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AC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5F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6A1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106.2257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3A7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80.5575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EE8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25.66822</w:t>
            </w:r>
          </w:p>
        </w:tc>
      </w:tr>
      <w:tr w:rsidR="00BD01B5" w:rsidRPr="00BD01B5" w14:paraId="6363F21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69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7C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55F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2A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7E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F2A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121.3695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A7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105.1078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6B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16.26163</w:t>
            </w:r>
          </w:p>
        </w:tc>
      </w:tr>
      <w:tr w:rsidR="00BD01B5" w:rsidRPr="00BD01B5" w14:paraId="0ECFF5A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21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38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97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26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C8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B6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168.1176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497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160.5536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B09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7.56396</w:t>
            </w:r>
          </w:p>
        </w:tc>
      </w:tr>
      <w:tr w:rsidR="00BD01B5" w:rsidRPr="00BD01B5" w14:paraId="11497D8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1A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A7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F2D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E4D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18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D3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228.0341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23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224.7702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28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3.26392</w:t>
            </w:r>
          </w:p>
        </w:tc>
      </w:tr>
      <w:tr w:rsidR="00BD01B5" w:rsidRPr="00BD01B5" w14:paraId="60AC196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1AA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6B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5A4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A9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92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F8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242.0805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4E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233.7888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FC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8.29168</w:t>
            </w:r>
          </w:p>
        </w:tc>
      </w:tr>
      <w:tr w:rsidR="00BD01B5" w:rsidRPr="00BD01B5" w14:paraId="6E946DE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BD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A77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99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84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3F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5B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91.95987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F4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91.0423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C3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0.91757</w:t>
            </w:r>
          </w:p>
        </w:tc>
      </w:tr>
      <w:tr w:rsidR="00BD01B5" w:rsidRPr="00BD01B5" w14:paraId="03B21D3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974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A82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E3B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9F1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16B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7B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47.18705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DE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47.06628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FC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0.12077</w:t>
            </w:r>
          </w:p>
        </w:tc>
      </w:tr>
      <w:tr w:rsidR="00BD01B5" w:rsidRPr="00BD01B5" w14:paraId="3EB8F3C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9B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AC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C0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ED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EE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EB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62.76974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92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62.43337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A3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0.33637</w:t>
            </w:r>
          </w:p>
        </w:tc>
      </w:tr>
      <w:tr w:rsidR="00BD01B5" w:rsidRPr="00BD01B5" w14:paraId="3DA77B4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83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F2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2C0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DB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EB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B07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112.5905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7F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113.5049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D18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-0.91445</w:t>
            </w:r>
          </w:p>
        </w:tc>
      </w:tr>
      <w:tr w:rsidR="00BD01B5" w:rsidRPr="00BD01B5" w14:paraId="6490D55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055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28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2A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53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8C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35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301.9971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F1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305.3297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C9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-3.33257</w:t>
            </w:r>
          </w:p>
        </w:tc>
      </w:tr>
      <w:tr w:rsidR="00BD01B5" w:rsidRPr="00BD01B5" w14:paraId="77B1FFC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9E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D8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BB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691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B6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9D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145.9506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6C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156.4062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D0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-10.4556</w:t>
            </w:r>
          </w:p>
        </w:tc>
      </w:tr>
      <w:tr w:rsidR="00BD01B5" w:rsidRPr="00BD01B5" w14:paraId="57D5005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9A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3A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10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BE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BC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73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99.86096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B42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108.4018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FC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-8.54085</w:t>
            </w:r>
          </w:p>
        </w:tc>
      </w:tr>
      <w:tr w:rsidR="00BD01B5" w:rsidRPr="00BD01B5" w14:paraId="12D5D00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560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32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C3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8E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1B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C4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114.7852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765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118.8693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CA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-4.08406</w:t>
            </w:r>
          </w:p>
        </w:tc>
      </w:tr>
      <w:tr w:rsidR="00BD01B5" w:rsidRPr="00BD01B5" w14:paraId="6A268F8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8F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F8D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18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1B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C0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56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160.6554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5C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162.1638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80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-1.50836</w:t>
            </w:r>
          </w:p>
        </w:tc>
      </w:tr>
      <w:tr w:rsidR="00BD01B5" w:rsidRPr="00BD01B5" w14:paraId="0E2C919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6A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901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96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7E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D0B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9F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280.4886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589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311.4943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0AC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-31.0058</w:t>
            </w:r>
          </w:p>
        </w:tc>
      </w:tr>
      <w:tr w:rsidR="00BD01B5" w:rsidRPr="00BD01B5" w14:paraId="508B0E8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71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9A9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CD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9A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65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0E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177.555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71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194.7993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94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-17.2443</w:t>
            </w:r>
          </w:p>
        </w:tc>
      </w:tr>
      <w:tr w:rsidR="00BD01B5" w:rsidRPr="00BD01B5" w14:paraId="7B73CE4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4C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6B7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61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E13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9C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B2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159.5581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4B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167.9707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53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-8.41268</w:t>
            </w:r>
          </w:p>
        </w:tc>
      </w:tr>
      <w:tr w:rsidR="00BD01B5" w:rsidRPr="00BD01B5" w14:paraId="6CFC6B8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D0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501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8A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DAD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06C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8C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186.334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DE4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187.3537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C5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-1.01978</w:t>
            </w:r>
          </w:p>
        </w:tc>
      </w:tr>
      <w:tr w:rsidR="00BD01B5" w:rsidRPr="00BD01B5" w14:paraId="2A23767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5F5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744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09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3C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7B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C6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234.3989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EBF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226.5009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2F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7.89802</w:t>
            </w:r>
          </w:p>
        </w:tc>
      </w:tr>
      <w:tr w:rsidR="00BD01B5" w:rsidRPr="00BD01B5" w14:paraId="6A95A4F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79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99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6C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22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CA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FF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233.3015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167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246.1182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8F2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-12.8166</w:t>
            </w:r>
          </w:p>
        </w:tc>
      </w:tr>
      <w:tr w:rsidR="00BD01B5" w:rsidRPr="00BD01B5" w14:paraId="398088B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68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09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3D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75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9E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20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161.7528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9C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167.8284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18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-6.07557</w:t>
            </w:r>
          </w:p>
        </w:tc>
      </w:tr>
      <w:tr w:rsidR="00BD01B5" w:rsidRPr="00BD01B5" w14:paraId="0DFFCF1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996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3A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6C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12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F6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DC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161.3139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4D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166.2041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B1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-4.89029</w:t>
            </w:r>
          </w:p>
        </w:tc>
      </w:tr>
      <w:tr w:rsidR="00BD01B5" w:rsidRPr="00BD01B5" w14:paraId="1071B5D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33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74A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0A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3C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9E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08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191.6014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79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199.4023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DB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-7.80092</w:t>
            </w:r>
          </w:p>
        </w:tc>
      </w:tr>
      <w:tr w:rsidR="00BD01B5" w:rsidRPr="00BD01B5" w14:paraId="0F870A4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A32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BA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4B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2D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90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1F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247.3479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C1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242.1791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88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5.16878</w:t>
            </w:r>
          </w:p>
        </w:tc>
      </w:tr>
      <w:tr w:rsidR="00BD01B5" w:rsidRPr="00BD01B5" w14:paraId="13144A5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22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1D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DB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E5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4D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ED0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78.35244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24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80.9268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5D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-2.57436</w:t>
            </w:r>
          </w:p>
        </w:tc>
      </w:tr>
      <w:tr w:rsidR="00BD01B5" w:rsidRPr="00BD01B5" w14:paraId="3338A0E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F0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8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B4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E5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63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22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35.99384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38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32.14291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C8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3.85093</w:t>
            </w:r>
          </w:p>
        </w:tc>
      </w:tr>
      <w:tr w:rsidR="00BD01B5" w:rsidRPr="00BD01B5" w14:paraId="7648081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A3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4B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0B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51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A8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6E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56.62445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D2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53.35293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31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3.27152</w:t>
            </w:r>
          </w:p>
        </w:tc>
      </w:tr>
      <w:tr w:rsidR="00BD01B5" w:rsidRPr="00BD01B5" w14:paraId="6D48F15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6C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93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E4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71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F3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AE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109.0789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61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109.5007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DC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-0.42177</w:t>
            </w:r>
          </w:p>
        </w:tc>
      </w:tr>
      <w:tr w:rsidR="00BD01B5" w:rsidRPr="00BD01B5" w14:paraId="7E36895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84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14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C30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F7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39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1D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174.9213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FC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179.8515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BF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-4.93018</w:t>
            </w:r>
          </w:p>
        </w:tc>
      </w:tr>
      <w:tr w:rsidR="00BD01B5" w:rsidRPr="00BD01B5" w14:paraId="12DB6D0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3D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CD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58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6FA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1F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52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161.7528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AF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159.7862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17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1.96663</w:t>
            </w:r>
          </w:p>
        </w:tc>
      </w:tr>
      <w:tr w:rsidR="00BD01B5" w:rsidRPr="00BD01B5" w14:paraId="00B5850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A4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9E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72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37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B0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12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94.37409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A5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87.35764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7A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7.01645</w:t>
            </w:r>
          </w:p>
        </w:tc>
      </w:tr>
      <w:tr w:rsidR="00BD01B5" w:rsidRPr="00BD01B5" w14:paraId="018E8FA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49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76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CA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39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85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61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99.42201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9E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93.7851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00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5.63691</w:t>
            </w:r>
          </w:p>
        </w:tc>
      </w:tr>
      <w:tr w:rsidR="00BD01B5" w:rsidRPr="00BD01B5" w14:paraId="2EDC303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8B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30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11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15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E4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B3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142.0001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F2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141.2228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1E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0.77732</w:t>
            </w:r>
          </w:p>
        </w:tc>
      </w:tr>
      <w:tr w:rsidR="00BD01B5" w:rsidRPr="00BD01B5" w14:paraId="082539D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71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56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17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30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43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6B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201.0388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ED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207.0828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A8C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-6.04401</w:t>
            </w:r>
          </w:p>
        </w:tc>
      </w:tr>
      <w:tr w:rsidR="00BD01B5" w:rsidRPr="00BD01B5" w14:paraId="652718F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211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08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05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12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29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23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283.7807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59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318.5874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981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-34.8067</w:t>
            </w:r>
          </w:p>
        </w:tc>
      </w:tr>
      <w:tr w:rsidR="00BD01B5" w:rsidRPr="00BD01B5" w14:paraId="23DE17C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623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DF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B8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8B6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581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814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165.4839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46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186.9151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39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-21.4312</w:t>
            </w:r>
          </w:p>
        </w:tc>
      </w:tr>
      <w:tr w:rsidR="00BD01B5" w:rsidRPr="00BD01B5" w14:paraId="08B6481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E5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E8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9E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A0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F53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1E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140.4638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56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151.8229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BD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-11.3591</w:t>
            </w:r>
          </w:p>
        </w:tc>
      </w:tr>
      <w:tr w:rsidR="00BD01B5" w:rsidRPr="00BD01B5" w14:paraId="1D51B70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A5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1F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0A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159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2B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B1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165.0449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66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169.886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E00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-4.84105</w:t>
            </w:r>
          </w:p>
        </w:tc>
      </w:tr>
      <w:tr w:rsidR="00BD01B5" w:rsidRPr="00BD01B5" w14:paraId="65F7A6B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595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2C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51A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2C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39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1D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213.5488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DA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214.8099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21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-1.26109</w:t>
            </w:r>
          </w:p>
        </w:tc>
      </w:tr>
      <w:tr w:rsidR="00BD01B5" w:rsidRPr="00BD01B5" w14:paraId="1820196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29A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40E6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4F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4D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3A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A8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389.348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21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398.5292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B2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-9.18119</w:t>
            </w:r>
          </w:p>
        </w:tc>
      </w:tr>
      <w:tr w:rsidR="00BD01B5" w:rsidRPr="00BD01B5" w14:paraId="31E3285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BB1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2C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59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D3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2F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4F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213.7683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E7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231.2578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5D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-17.4895</w:t>
            </w:r>
          </w:p>
        </w:tc>
      </w:tr>
      <w:tr w:rsidR="00BD01B5" w:rsidRPr="00BD01B5" w14:paraId="50EED51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A4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E3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18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7F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76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E72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155.6075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4B1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169.4285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C2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-13.821</w:t>
            </w:r>
          </w:p>
        </w:tc>
      </w:tr>
      <w:tr w:rsidR="00BD01B5" w:rsidRPr="00BD01B5" w14:paraId="7D3331F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D02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D2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998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10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F2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2A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162.4112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01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166.8271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F7D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-4.41585</w:t>
            </w:r>
          </w:p>
        </w:tc>
      </w:tr>
      <w:tr w:rsidR="00BD01B5" w:rsidRPr="00BD01B5" w14:paraId="2FDBE26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BD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9A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B2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F1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716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86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201.6972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C9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195.3057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EF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6.39146</w:t>
            </w:r>
          </w:p>
        </w:tc>
      </w:tr>
      <w:tr w:rsidR="00BD01B5" w:rsidRPr="00BD01B5" w14:paraId="5DAB3A6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C1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89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63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7B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EA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E9F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285.5365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FC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269.1581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34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16.37838</w:t>
            </w:r>
          </w:p>
        </w:tc>
      </w:tr>
      <w:tr w:rsidR="00BD01B5" w:rsidRPr="00BD01B5" w14:paraId="53F6E1E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3A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FD8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ED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BA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033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EA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115.0047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D4D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112.1445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D1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2.86024</w:t>
            </w:r>
          </w:p>
        </w:tc>
      </w:tr>
      <w:tr w:rsidR="00BD01B5" w:rsidRPr="00BD01B5" w14:paraId="0BF2A9B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A2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64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06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38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D0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B0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58.38025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2B9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58.15723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8A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0.22302</w:t>
            </w:r>
          </w:p>
        </w:tc>
      </w:tr>
      <w:tr w:rsidR="00BD01B5" w:rsidRPr="00BD01B5" w14:paraId="2219E31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529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F9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41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75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F8E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26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67.15924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40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66.55312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F5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0.60612</w:t>
            </w:r>
          </w:p>
        </w:tc>
      </w:tr>
      <w:tr w:rsidR="00BD01B5" w:rsidRPr="00BD01B5" w14:paraId="2B1648D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16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D6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2AE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5E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57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93B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110.8347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E4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112.8856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CE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-2.05095</w:t>
            </w:r>
          </w:p>
        </w:tc>
      </w:tr>
      <w:tr w:rsidR="00BD01B5" w:rsidRPr="00BD01B5" w14:paraId="7529D14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4F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85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40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F7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1C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DDA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206.7451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3D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210.779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D3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-4.03385</w:t>
            </w:r>
          </w:p>
        </w:tc>
      </w:tr>
      <w:tr w:rsidR="00BD01B5" w:rsidRPr="00BD01B5" w14:paraId="052AC96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05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A9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66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5E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C99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82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146.3896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0C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146.4242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E0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-0.03464</w:t>
            </w:r>
          </w:p>
        </w:tc>
      </w:tr>
      <w:tr w:rsidR="00BD01B5" w:rsidRPr="00BD01B5" w14:paraId="345537E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6D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9C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1E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9B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10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BF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152.5349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EC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154.4791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8B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-1.94427</w:t>
            </w:r>
          </w:p>
        </w:tc>
      </w:tr>
      <w:tr w:rsidR="00BD01B5" w:rsidRPr="00BD01B5" w14:paraId="6B81808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23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2D8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732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8F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7D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800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193.3572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7E7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194.3164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3C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-0.95929</w:t>
            </w:r>
          </w:p>
        </w:tc>
      </w:tr>
      <w:tr w:rsidR="00BD01B5" w:rsidRPr="00BD01B5" w14:paraId="6E2D809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E3A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45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CCA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98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C5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57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249.1037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8AD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241.5003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1F1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7.60342</w:t>
            </w:r>
          </w:p>
        </w:tc>
      </w:tr>
      <w:tr w:rsidR="00BD01B5" w:rsidRPr="00BD01B5" w14:paraId="7EB7F9B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E2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A0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84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F3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129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E9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224.0836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61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239.0064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EA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-14.9228</w:t>
            </w:r>
          </w:p>
        </w:tc>
      </w:tr>
      <w:tr w:rsidR="00BD01B5" w:rsidRPr="00BD01B5" w14:paraId="3697DEB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164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D3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75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82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542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EA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135.6353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5B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138.9484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C3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-3.31305</w:t>
            </w:r>
          </w:p>
        </w:tc>
      </w:tr>
      <w:tr w:rsidR="00BD01B5" w:rsidRPr="00BD01B5" w14:paraId="146BEBA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E1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8F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1F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71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C89B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CB9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127.0758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4D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126.6084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AE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0.4674</w:t>
            </w:r>
          </w:p>
        </w:tc>
      </w:tr>
      <w:tr w:rsidR="00BD01B5" w:rsidRPr="00BD01B5" w14:paraId="03D6AB9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B87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4D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EA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E7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01AF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99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160.436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20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161.3512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32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-0.91525</w:t>
            </w:r>
          </w:p>
        </w:tc>
      </w:tr>
      <w:tr w:rsidR="00BD01B5" w:rsidRPr="00BD01B5" w14:paraId="618925F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83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D98F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45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21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96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3E9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213.5488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3D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218.7356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E26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-5.18677</w:t>
            </w:r>
          </w:p>
        </w:tc>
      </w:tr>
      <w:tr w:rsidR="00BD01B5" w:rsidRPr="00BD01B5" w14:paraId="309D7AB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76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BE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9F7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6A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E1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9A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127.7342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F5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156.6329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F3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-28.8987</w:t>
            </w:r>
          </w:p>
        </w:tc>
      </w:tr>
      <w:tr w:rsidR="00BD01B5" w:rsidRPr="00BD01B5" w14:paraId="7D8C745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E36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591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25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30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7F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7B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46.52862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F3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61.1144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A6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-14.5858</w:t>
            </w:r>
          </w:p>
        </w:tc>
      </w:tr>
      <w:tr w:rsidR="00BD01B5" w:rsidRPr="00BD01B5" w14:paraId="3B611F1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79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67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2E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DA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7D5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E2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44.1144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80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50.83301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01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-6.71861</w:t>
            </w:r>
          </w:p>
        </w:tc>
      </w:tr>
      <w:tr w:rsidR="00BD01B5" w:rsidRPr="00BD01B5" w14:paraId="1985028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FB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C7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03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1C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D4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29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84.05878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03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88.64037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119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-4.58159</w:t>
            </w:r>
          </w:p>
        </w:tc>
      </w:tr>
      <w:tr w:rsidR="00BD01B5" w:rsidRPr="00BD01B5" w14:paraId="5E49903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EE7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3B3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DEC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0E8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EB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707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143.9754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CF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152.4119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2B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-8.43656</w:t>
            </w:r>
          </w:p>
        </w:tc>
      </w:tr>
      <w:tr w:rsidR="00BD01B5" w:rsidRPr="00BD01B5" w14:paraId="1257632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E47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B7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00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1F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C9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03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242.0805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66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266.8419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B1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-24.7614</w:t>
            </w:r>
          </w:p>
        </w:tc>
      </w:tr>
      <w:tr w:rsidR="00BD01B5" w:rsidRPr="00BD01B5" w14:paraId="6DB3A0E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35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CA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B9D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A0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62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D1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121.5889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8B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140.5363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42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-18.9473</w:t>
            </w:r>
          </w:p>
        </w:tc>
      </w:tr>
      <w:tr w:rsidR="00BD01B5" w:rsidRPr="00BD01B5" w14:paraId="2B7A765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BEA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CC2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DF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4A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ADE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72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96.34936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1D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108.383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EF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-12.0336</w:t>
            </w:r>
          </w:p>
        </w:tc>
      </w:tr>
      <w:tr w:rsidR="00BD01B5" w:rsidRPr="00BD01B5" w14:paraId="39E9E17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27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B94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50E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86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71B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A18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123.1253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2E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129.0744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5E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-5.94911</w:t>
            </w:r>
          </w:p>
        </w:tc>
      </w:tr>
      <w:tr w:rsidR="00BD01B5" w:rsidRPr="00BD01B5" w14:paraId="6FAEA75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E74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6B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B5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75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9DA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E3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174.7018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33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177.7227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16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-3.02085</w:t>
            </w:r>
          </w:p>
        </w:tc>
      </w:tr>
      <w:tr w:rsidR="00BD01B5" w:rsidRPr="00BD01B5" w14:paraId="713E3C6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E7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2A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274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A2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B1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7D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320.6524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04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349.8017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51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-29.1492</w:t>
            </w:r>
          </w:p>
        </w:tc>
      </w:tr>
      <w:tr w:rsidR="00BD01B5" w:rsidRPr="00BD01B5" w14:paraId="0ABB18C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E6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AE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3B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54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DC3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64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192.4793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04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212.4812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30A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-20.002</w:t>
            </w:r>
          </w:p>
        </w:tc>
      </w:tr>
      <w:tr w:rsidR="00BD01B5" w:rsidRPr="00BD01B5" w14:paraId="3C4632E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BD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FE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474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6C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E82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312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160.6554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D17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171.794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10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-11.1386</w:t>
            </w:r>
          </w:p>
        </w:tc>
      </w:tr>
      <w:tr w:rsidR="00BD01B5" w:rsidRPr="00BD01B5" w14:paraId="72F24CA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98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97C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3A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23F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DD2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5151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180.8471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079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182.9455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3B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-2.0984</w:t>
            </w:r>
          </w:p>
        </w:tc>
      </w:tr>
      <w:tr w:rsidR="00BD01B5" w:rsidRPr="00BD01B5" w14:paraId="26FF58A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34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346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E435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B088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D5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F9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225.8394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67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218.7313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BCB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7.10813</w:t>
            </w:r>
          </w:p>
        </w:tc>
      </w:tr>
      <w:tr w:rsidR="00BD01B5" w:rsidRPr="00BD01B5" w14:paraId="1D47D4B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C9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59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54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47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3C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3E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284.2197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28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322.5525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B2B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-38.3328</w:t>
            </w:r>
          </w:p>
        </w:tc>
      </w:tr>
      <w:tr w:rsidR="00BD01B5" w:rsidRPr="00BD01B5" w14:paraId="5C72E5C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C1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E8A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0E7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3BC5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43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F7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184.1392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0F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205.0043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1F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-20.8651</w:t>
            </w:r>
          </w:p>
        </w:tc>
      </w:tr>
      <w:tr w:rsidR="00BD01B5" w:rsidRPr="00BD01B5" w14:paraId="60ADFE3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6D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B4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4D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0E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BB2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4B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167.0202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F5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177.6551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E0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-10.6349</w:t>
            </w:r>
          </w:p>
        </w:tc>
      </w:tr>
      <w:tr w:rsidR="00BD01B5" w:rsidRPr="00BD01B5" w14:paraId="0E0D56A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E33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BCC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11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3D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C52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A0A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193.5766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DA0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196.3826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89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-2.80599</w:t>
            </w:r>
          </w:p>
        </w:tc>
      </w:tr>
      <w:tr w:rsidR="00BD01B5" w:rsidRPr="00BD01B5" w14:paraId="454DFD2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91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C6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C7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8D5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B2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04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241.2026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BFD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234.4291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63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6.77348</w:t>
            </w:r>
          </w:p>
        </w:tc>
      </w:tr>
      <w:tr w:rsidR="00BD01B5" w:rsidRPr="00BD01B5" w14:paraId="3846A2D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61E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1AA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801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65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C0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8F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325.0419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D9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302.5518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FA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22.49016</w:t>
            </w:r>
          </w:p>
        </w:tc>
      </w:tr>
      <w:tr w:rsidR="00BD01B5" w:rsidRPr="00BD01B5" w14:paraId="5B479EA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31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3B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CCD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84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60F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36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137.8301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C32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134.1519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91C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3.67814</w:t>
            </w:r>
          </w:p>
        </w:tc>
      </w:tr>
      <w:tr w:rsidR="00BD01B5" w:rsidRPr="00BD01B5" w14:paraId="2A49F1E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A7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D3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AC9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D3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29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EF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71.54873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D3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72.19738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DA4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-0.64865</w:t>
            </w:r>
          </w:p>
        </w:tc>
      </w:tr>
      <w:tr w:rsidR="00BD01B5" w:rsidRPr="00BD01B5" w14:paraId="5579831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72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B9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F8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9D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30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98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74.84085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19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74.84491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54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-0.00406</w:t>
            </w:r>
          </w:p>
        </w:tc>
      </w:tr>
      <w:tr w:rsidR="00BD01B5" w:rsidRPr="00BD01B5" w14:paraId="2EE820B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DD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0A7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6E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EB7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23F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85D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115.4437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BC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116.8509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77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-1.40723</w:t>
            </w:r>
          </w:p>
        </w:tc>
      </w:tr>
      <w:tr w:rsidR="00BD01B5" w:rsidRPr="00BD01B5" w14:paraId="6656A23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31D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27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DF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97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59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D8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387.8117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DC1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339.7111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42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48.10055</w:t>
            </w:r>
          </w:p>
        </w:tc>
      </w:tr>
      <w:tr w:rsidR="00BD01B5" w:rsidRPr="00BD01B5" w14:paraId="3BDEF003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99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0E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43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586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656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5B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193.3572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23A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177.961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9CB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15.39612</w:t>
            </w:r>
          </w:p>
        </w:tc>
      </w:tr>
      <w:tr w:rsidR="00BD01B5" w:rsidRPr="00BD01B5" w14:paraId="27B7856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71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29B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7A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BD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02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54C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124.8811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12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120.9674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225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3.91371</w:t>
            </w:r>
          </w:p>
        </w:tc>
      </w:tr>
      <w:tr w:rsidR="00BD01B5" w:rsidRPr="00BD01B5" w14:paraId="0E4455B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4D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11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0C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24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AD5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2D0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127.0758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6A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125.0751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F9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2.00075</w:t>
            </w:r>
          </w:p>
        </w:tc>
      </w:tr>
      <w:tr w:rsidR="00BD01B5" w:rsidRPr="00BD01B5" w14:paraId="6736FAC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CD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E7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67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F1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5F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42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165.7034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35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163.8368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56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1.86658</w:t>
            </w:r>
          </w:p>
        </w:tc>
      </w:tr>
      <w:tr w:rsidR="00BD01B5" w:rsidRPr="00BD01B5" w14:paraId="1A7E346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A5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AB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42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0C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75A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952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296.2908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1B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277.1129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829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19.17789</w:t>
            </w:r>
          </w:p>
        </w:tc>
      </w:tr>
      <w:tr w:rsidR="00BD01B5" w:rsidRPr="00BD01B5" w14:paraId="19F6DAB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FD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DAF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EE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97E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3D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CC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183.9197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121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173.2444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DB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10.67531</w:t>
            </w:r>
          </w:p>
        </w:tc>
      </w:tr>
      <w:tr w:rsidR="00BD01B5" w:rsidRPr="00BD01B5" w14:paraId="0000AE0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4E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D5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881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AEC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BD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2A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162.1918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41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155.4052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F6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6.78657</w:t>
            </w:r>
          </w:p>
        </w:tc>
      </w:tr>
      <w:tr w:rsidR="00BD01B5" w:rsidRPr="00BD01B5" w14:paraId="06E7695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36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C1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B4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67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BC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3B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187.6508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EE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181.148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D9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6.50283</w:t>
            </w:r>
          </w:p>
        </w:tc>
      </w:tr>
      <w:tr w:rsidR="00BD01B5" w:rsidRPr="00BD01B5" w14:paraId="53FE350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D4F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07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2D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1A6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85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42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235.0573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A8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224.8279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41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10.22942</w:t>
            </w:r>
          </w:p>
        </w:tc>
      </w:tr>
      <w:tr w:rsidR="00BD01B5" w:rsidRPr="00BD01B5" w14:paraId="0C6617F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80B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12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E0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7023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B3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0EB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182.6029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38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177.3552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D2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5.24765</w:t>
            </w:r>
          </w:p>
        </w:tc>
      </w:tr>
      <w:tr w:rsidR="00BD01B5" w:rsidRPr="00BD01B5" w14:paraId="192F34E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40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378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24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86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9F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95E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131.0264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2AC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124.7187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28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6.30761</w:t>
            </w:r>
          </w:p>
        </w:tc>
      </w:tr>
      <w:tr w:rsidR="00BD01B5" w:rsidRPr="00BD01B5" w14:paraId="17A46F5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E47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9B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C5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751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52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962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142.878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D8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141.073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F6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1.80495</w:t>
            </w:r>
          </w:p>
        </w:tc>
      </w:tr>
      <w:tr w:rsidR="00BD01B5" w:rsidRPr="00BD01B5" w14:paraId="2B2CCE3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D9C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1C5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1CB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D1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F4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C9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187.2119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7A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186.9907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40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0.22112</w:t>
            </w:r>
          </w:p>
        </w:tc>
      </w:tr>
      <w:tr w:rsidR="00BD01B5" w:rsidRPr="00BD01B5" w14:paraId="362C786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92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C1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DA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18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E8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F8B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245.3726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A5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238.8332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0DA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6.53945</w:t>
            </w:r>
          </w:p>
        </w:tc>
      </w:tr>
      <w:tr w:rsidR="00BD01B5" w:rsidRPr="00BD01B5" w14:paraId="67F0B37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81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9E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2D65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C29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11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B1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389.348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714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398.5292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7F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-9.18119</w:t>
            </w:r>
          </w:p>
        </w:tc>
      </w:tr>
      <w:tr w:rsidR="00BD01B5" w:rsidRPr="00BD01B5" w14:paraId="1F11306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3006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48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82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27F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6B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0A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213.7683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7D90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231.2578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DCD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-17.4895</w:t>
            </w:r>
          </w:p>
        </w:tc>
      </w:tr>
      <w:tr w:rsidR="00BD01B5" w:rsidRPr="00BD01B5" w14:paraId="6C16101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87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FA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19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EE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7D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3D3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155.6075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F8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169.4285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4D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-13.821</w:t>
            </w:r>
          </w:p>
        </w:tc>
      </w:tr>
      <w:tr w:rsidR="00BD01B5" w:rsidRPr="00BD01B5" w14:paraId="319C47B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80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46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528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DD3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6A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835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162.4112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84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166.8271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67C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-4.41585</w:t>
            </w:r>
          </w:p>
        </w:tc>
      </w:tr>
      <w:tr w:rsidR="00BD01B5" w:rsidRPr="00BD01B5" w14:paraId="5EF1EC5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AAF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DF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0E0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32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EA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3F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201.6972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8D6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195.3057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506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6.39146</w:t>
            </w:r>
          </w:p>
        </w:tc>
      </w:tr>
      <w:tr w:rsidR="00BD01B5" w:rsidRPr="00BD01B5" w14:paraId="5122E1C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ACC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53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87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43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34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5A1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343.6973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47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318.5874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61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25.10991</w:t>
            </w:r>
          </w:p>
        </w:tc>
      </w:tr>
      <w:tr w:rsidR="00BD01B5" w:rsidRPr="00BD01B5" w14:paraId="6581554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4A9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543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6F2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06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92E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9FA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198.4051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CAD8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186.9151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B2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11.48999</w:t>
            </w:r>
          </w:p>
        </w:tc>
      </w:tr>
      <w:tr w:rsidR="00BD01B5" w:rsidRPr="00BD01B5" w14:paraId="0DAAC2E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F8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D54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D1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F34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38D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71F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158.8996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CC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151.8229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3A8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7.07674</w:t>
            </w:r>
          </w:p>
        </w:tc>
      </w:tr>
      <w:tr w:rsidR="00BD01B5" w:rsidRPr="00BD01B5" w14:paraId="255D5D7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99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A09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28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D5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35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84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176.0187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3D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169.886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089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6.13268</w:t>
            </w:r>
          </w:p>
        </w:tc>
      </w:tr>
      <w:tr w:rsidR="00BD01B5" w:rsidRPr="00BD01B5" w14:paraId="11E9D450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9B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85C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163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C7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F7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B1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220.1331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7A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214.8099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D3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5.32315</w:t>
            </w:r>
          </w:p>
        </w:tc>
      </w:tr>
      <w:tr w:rsidR="00BD01B5" w:rsidRPr="00BD01B5" w14:paraId="6F0A2DD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B8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A5D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B1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DC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BD8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A71C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154.7296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2D7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159.7862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C6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-5.05656</w:t>
            </w:r>
          </w:p>
        </w:tc>
      </w:tr>
      <w:tr w:rsidR="00BD01B5" w:rsidRPr="00BD01B5" w14:paraId="69413FF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CC0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39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61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8B1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EC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0F3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91.95987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AE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87.35764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34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4.60223</w:t>
            </w:r>
          </w:p>
        </w:tc>
      </w:tr>
      <w:tr w:rsidR="00BD01B5" w:rsidRPr="00BD01B5" w14:paraId="4C8F096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1AA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974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9BA1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A2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7D6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99B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99.42201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BB0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93.7851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1F4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5.63691</w:t>
            </w:r>
          </w:p>
        </w:tc>
      </w:tr>
      <w:tr w:rsidR="00BD01B5" w:rsidRPr="00BD01B5" w14:paraId="1DC9F236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7DF2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99E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4E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69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EB5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37A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143.0975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E4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141.2228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660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1.87469</w:t>
            </w:r>
          </w:p>
        </w:tc>
      </w:tr>
      <w:tr w:rsidR="00BD01B5" w:rsidRPr="00BD01B5" w14:paraId="2EA4AEB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DC90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5C8F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7BA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DB0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977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C1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203.014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E0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207.0828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C1D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-4.06874</w:t>
            </w:r>
          </w:p>
        </w:tc>
      </w:tr>
      <w:tr w:rsidR="00BD01B5" w:rsidRPr="00BD01B5" w14:paraId="242DF4D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86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BC7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DB14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78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EE1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202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78.35244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67A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80.9268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FA30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-2.57436</w:t>
            </w:r>
          </w:p>
        </w:tc>
      </w:tr>
      <w:tr w:rsidR="00BD01B5" w:rsidRPr="00BD01B5" w14:paraId="114EA03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F0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31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8E0D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97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BC5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73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35.99384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650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32.14291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4E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3.85093</w:t>
            </w:r>
          </w:p>
        </w:tc>
      </w:tr>
      <w:tr w:rsidR="00BD01B5" w:rsidRPr="00BD01B5" w14:paraId="69F876FA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AF9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70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6D8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D21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01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2ED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56.62445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7F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53.35293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B7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3.27152</w:t>
            </w:r>
          </w:p>
        </w:tc>
      </w:tr>
      <w:tr w:rsidR="00BD01B5" w:rsidRPr="00BD01B5" w14:paraId="5C91F63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4A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0A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3D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E86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9C5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CF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109.0789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8B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109.5007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FFE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-0.42177</w:t>
            </w:r>
          </w:p>
        </w:tc>
      </w:tr>
      <w:tr w:rsidR="00BD01B5" w:rsidRPr="00BD01B5" w14:paraId="10F40D1D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95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CE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D8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F94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5F8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DA69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174.9213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AB3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179.8515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BF6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-4.93018</w:t>
            </w:r>
          </w:p>
        </w:tc>
      </w:tr>
      <w:tr w:rsidR="00BD01B5" w:rsidRPr="00BD01B5" w14:paraId="7DA3DF4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C45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F6E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BA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7AB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32B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82D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285.5365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CB8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268.7024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724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16.83414</w:t>
            </w:r>
          </w:p>
        </w:tc>
      </w:tr>
      <w:tr w:rsidR="00BD01B5" w:rsidRPr="00BD01B5" w14:paraId="2A739144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CBC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B6F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C62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5E1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B03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A8A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115.0047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39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111.8587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69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3.14597</w:t>
            </w:r>
          </w:p>
        </w:tc>
      </w:tr>
      <w:tr w:rsidR="00BD01B5" w:rsidRPr="00BD01B5" w14:paraId="6B82011C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A07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C90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E1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EAD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F68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758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58.38025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B53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57.99066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147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0.38959</w:t>
            </w:r>
          </w:p>
        </w:tc>
      </w:tr>
      <w:tr w:rsidR="00BD01B5" w:rsidRPr="00BD01B5" w14:paraId="613C6FD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791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06E1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E58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AFE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29C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90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67.15924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77E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66.47086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B55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0.68838</w:t>
            </w:r>
          </w:p>
        </w:tc>
      </w:tr>
      <w:tr w:rsidR="00BD01B5" w:rsidRPr="00BD01B5" w14:paraId="3576F7C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95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752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937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D8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32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7E9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110.8347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B3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112.8635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38F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-2.02877</w:t>
            </w:r>
          </w:p>
        </w:tc>
      </w:tr>
      <w:tr w:rsidR="00BD01B5" w:rsidRPr="00BD01B5" w14:paraId="67A4A5EE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CA4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26AF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CE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B5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E9E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20A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206.5256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2896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211.2347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DD8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-4.70909</w:t>
            </w:r>
          </w:p>
        </w:tc>
      </w:tr>
      <w:tr w:rsidR="00BD01B5" w:rsidRPr="00BD01B5" w14:paraId="5CFB78E5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964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lastRenderedPageBreak/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A3B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7F3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875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37E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18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146.1701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650B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146.71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C5E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-0.53985</w:t>
            </w:r>
          </w:p>
        </w:tc>
      </w:tr>
      <w:tr w:rsidR="00BD01B5" w:rsidRPr="00BD01B5" w14:paraId="71869A01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C47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902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EA6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3B0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8EA7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A0E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152.5349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13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154.6457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EA0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-2.11084</w:t>
            </w:r>
          </w:p>
        </w:tc>
      </w:tr>
      <w:tr w:rsidR="00BD01B5" w:rsidRPr="00BD01B5" w14:paraId="2E0515F8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10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92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EB3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32D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D72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5288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193.1377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F0F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194.3987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169C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-1.26103</w:t>
            </w:r>
          </w:p>
        </w:tc>
      </w:tr>
      <w:tr w:rsidR="00BD01B5" w:rsidRPr="00BD01B5" w14:paraId="774F208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A6E2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F321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40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519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54.7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DE4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5FD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248.8842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E78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241.5225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B15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7.36177</w:t>
            </w:r>
          </w:p>
        </w:tc>
      </w:tr>
      <w:tr w:rsidR="00BD01B5" w:rsidRPr="00BD01B5" w14:paraId="51ADBFFF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CC6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AB3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2DD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31D9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634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4A3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253.0543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745B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239.0064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9BF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14.04789</w:t>
            </w:r>
          </w:p>
        </w:tc>
      </w:tr>
      <w:tr w:rsidR="00BD01B5" w:rsidRPr="00BD01B5" w14:paraId="08E53907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8A1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F9E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34A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6A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9CA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AC7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152.3154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D80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138.9484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3295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13.36703</w:t>
            </w:r>
          </w:p>
        </w:tc>
      </w:tr>
      <w:tr w:rsidR="00BD01B5" w:rsidRPr="00BD01B5" w14:paraId="3C332AF2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6C2D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E1C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4FB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74C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9563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DF6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137.6106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C77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126.6084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FD09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11.00218</w:t>
            </w:r>
          </w:p>
        </w:tc>
      </w:tr>
      <w:tr w:rsidR="00BD01B5" w:rsidRPr="00BD01B5" w14:paraId="3498ABD9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356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3.85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3136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B04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189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4A7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056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167.6786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485F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161.3512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1E3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6.32741</w:t>
            </w:r>
          </w:p>
        </w:tc>
      </w:tr>
      <w:tr w:rsidR="00BD01B5" w:rsidRPr="00BD01B5" w14:paraId="161E09EB" w14:textId="77777777" w:rsidTr="006B28F3">
        <w:trPr>
          <w:trHeight w:hRule="exact" w:val="454"/>
        </w:trPr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5808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03C3E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3ECC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-240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EF7AB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01424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18BB0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218.8162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893EA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218.7356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F3B97" w14:textId="77777777" w:rsidR="006B76C7" w:rsidRPr="00BD01B5" w:rsidRDefault="006B76C7" w:rsidP="006B76C7">
            <w:pPr>
              <w:spacing w:line="0" w:lineRule="atLeast"/>
              <w:jc w:val="right"/>
              <w:rPr>
                <w:rFonts w:ascii="Times New Roman" w:eastAsia="Yu Gothic" w:hAnsi="Times New Roman" w:cs="Times New Roman"/>
              </w:rPr>
            </w:pPr>
            <w:r w:rsidRPr="00BD01B5">
              <w:rPr>
                <w:rFonts w:ascii="Times New Roman" w:eastAsia="Yu Gothic" w:hAnsi="Times New Roman" w:cs="Times New Roman"/>
              </w:rPr>
              <w:t>0.08062</w:t>
            </w:r>
          </w:p>
        </w:tc>
      </w:tr>
    </w:tbl>
    <w:p w14:paraId="13685356" w14:textId="06A5A226" w:rsidR="009A33E2" w:rsidRPr="00BD01B5" w:rsidRDefault="009A33E2">
      <w:pPr>
        <w:rPr>
          <w:rFonts w:ascii="Times New Roman" w:hAnsi="Times New Roman" w:cs="Times New Roman"/>
          <w:lang w:eastAsia="ja-JP"/>
        </w:rPr>
      </w:pPr>
    </w:p>
    <w:sectPr w:rsidR="009A33E2" w:rsidRPr="00BD01B5" w:rsidSect="0003461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7579E" w14:textId="77777777" w:rsidR="00CC4401" w:rsidRDefault="00CC4401" w:rsidP="00633111">
      <w:pPr>
        <w:spacing w:after="0" w:line="240" w:lineRule="auto"/>
      </w:pPr>
      <w:r>
        <w:separator/>
      </w:r>
    </w:p>
  </w:endnote>
  <w:endnote w:type="continuationSeparator" w:id="0">
    <w:p w14:paraId="5C3B2C99" w14:textId="77777777" w:rsidR="00CC4401" w:rsidRDefault="00CC4401" w:rsidP="00633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tka Subheading Semibold">
    <w:panose1 w:val="00000000000000000000"/>
    <w:charset w:val="00"/>
    <w:family w:val="auto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44B66" w14:textId="77777777" w:rsidR="00CC4401" w:rsidRDefault="00CC4401" w:rsidP="00633111">
      <w:pPr>
        <w:spacing w:after="0" w:line="240" w:lineRule="auto"/>
      </w:pPr>
      <w:r>
        <w:separator/>
      </w:r>
    </w:p>
  </w:footnote>
  <w:footnote w:type="continuationSeparator" w:id="0">
    <w:p w14:paraId="7A9A8201" w14:textId="77777777" w:rsidR="00CC4401" w:rsidRDefault="00CC4401" w:rsidP="00633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5EF9"/>
    <w:rsid w:val="0006063C"/>
    <w:rsid w:val="00083487"/>
    <w:rsid w:val="0015074B"/>
    <w:rsid w:val="00164C35"/>
    <w:rsid w:val="0029639D"/>
    <w:rsid w:val="00326F90"/>
    <w:rsid w:val="00346E12"/>
    <w:rsid w:val="00437293"/>
    <w:rsid w:val="00452925"/>
    <w:rsid w:val="00527B52"/>
    <w:rsid w:val="005608C8"/>
    <w:rsid w:val="00633111"/>
    <w:rsid w:val="006B28F3"/>
    <w:rsid w:val="006B76C7"/>
    <w:rsid w:val="007D38D1"/>
    <w:rsid w:val="00881C9A"/>
    <w:rsid w:val="009A33E2"/>
    <w:rsid w:val="00A97C4A"/>
    <w:rsid w:val="00AA1D8D"/>
    <w:rsid w:val="00AE628D"/>
    <w:rsid w:val="00B47730"/>
    <w:rsid w:val="00BD01B5"/>
    <w:rsid w:val="00C2528D"/>
    <w:rsid w:val="00C33E07"/>
    <w:rsid w:val="00CB0664"/>
    <w:rsid w:val="00CC4401"/>
    <w:rsid w:val="00DD6591"/>
    <w:rsid w:val="00E91C7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ABC875"/>
  <w14:defaultImageDpi w14:val="300"/>
  <w15:docId w15:val="{5623978A-7E15-4464-8AAB-0F7C968D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">
    <w:name w:val="Hyperlink"/>
    <w:basedOn w:val="a2"/>
    <w:uiPriority w:val="99"/>
    <w:semiHidden/>
    <w:unhideWhenUsed/>
    <w:rsid w:val="006B76C7"/>
    <w:rPr>
      <w:color w:val="0563C1"/>
      <w:u w:val="single"/>
    </w:rPr>
  </w:style>
  <w:style w:type="character" w:styleId="aff0">
    <w:name w:val="FollowedHyperlink"/>
    <w:basedOn w:val="a2"/>
    <w:uiPriority w:val="99"/>
    <w:semiHidden/>
    <w:unhideWhenUsed/>
    <w:rsid w:val="006B76C7"/>
    <w:rPr>
      <w:color w:val="954F72"/>
      <w:u w:val="single"/>
    </w:rPr>
  </w:style>
  <w:style w:type="paragraph" w:customStyle="1" w:styleId="msonormal0">
    <w:name w:val="msonormal"/>
    <w:basedOn w:val="a1"/>
    <w:rsid w:val="006B76C7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character" w:styleId="aff1">
    <w:name w:val="Placeholder Text"/>
    <w:basedOn w:val="a2"/>
    <w:uiPriority w:val="99"/>
    <w:semiHidden/>
    <w:rsid w:val="00881C9A"/>
    <w:rPr>
      <w:color w:val="666666"/>
    </w:rPr>
  </w:style>
  <w:style w:type="paragraph" w:styleId="aff2">
    <w:name w:val="Plain Text"/>
    <w:basedOn w:val="a1"/>
    <w:link w:val="aff3"/>
    <w:uiPriority w:val="99"/>
    <w:unhideWhenUsed/>
    <w:rsid w:val="00055EF9"/>
    <w:pPr>
      <w:widowControl w:val="0"/>
      <w:spacing w:after="0" w:line="240" w:lineRule="auto"/>
    </w:pPr>
    <w:rPr>
      <w:rFonts w:ascii="Yu Gothic" w:eastAsia="Yu Gothic" w:hAnsi="Courier New" w:cs="Courier New"/>
      <w:kern w:val="2"/>
      <w:lang w:eastAsia="ja-JP"/>
    </w:rPr>
  </w:style>
  <w:style w:type="character" w:customStyle="1" w:styleId="aff3">
    <w:name w:val="書式なし (文字)"/>
    <w:basedOn w:val="a2"/>
    <w:link w:val="aff2"/>
    <w:uiPriority w:val="99"/>
    <w:rsid w:val="00055EF9"/>
    <w:rPr>
      <w:rFonts w:ascii="Yu Gothic" w:eastAsia="Yu Gothic" w:hAnsi="Courier New" w:cs="Courier New"/>
      <w:kern w:val="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4F9843-E701-417B-ADAB-A8782B19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20</Pages>
  <Words>3753</Words>
  <Characters>21395</Characters>
  <Application>Microsoft Office Word</Application>
  <DocSecurity>0</DocSecurity>
  <Lines>178</Lines>
  <Paragraphs>50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大島庸裕</cp:lastModifiedBy>
  <cp:revision>12</cp:revision>
  <dcterms:created xsi:type="dcterms:W3CDTF">2013-12-23T23:15:00Z</dcterms:created>
  <dcterms:modified xsi:type="dcterms:W3CDTF">2026-01-13T04:27:00Z</dcterms:modified>
  <cp:category/>
</cp:coreProperties>
</file>